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6961" w:rsidRDefault="00F56961" w:rsidP="00F56961">
      <w:pPr>
        <w:pStyle w:val="10"/>
        <w:keepNext/>
        <w:keepLines/>
        <w:shd w:val="clear" w:color="auto" w:fill="auto"/>
        <w:spacing w:after="0" w:line="276" w:lineRule="auto"/>
        <w:ind w:firstLine="0"/>
        <w:rPr>
          <w:rFonts w:ascii="Arial" w:hAnsi="Arial" w:cs="Arial"/>
          <w:sz w:val="16"/>
          <w:szCs w:val="16"/>
        </w:rPr>
      </w:pPr>
      <w:bookmarkStart w:id="0" w:name="bookmark0"/>
      <w:r w:rsidRPr="00D76349">
        <w:rPr>
          <w:rFonts w:ascii="Arial" w:hAnsi="Arial" w:cs="Arial"/>
          <w:sz w:val="16"/>
          <w:szCs w:val="16"/>
        </w:rPr>
        <w:t>Договор № 01-/-</w:t>
      </w:r>
    </w:p>
    <w:p w:rsidR="00F56961" w:rsidRPr="00D76349" w:rsidRDefault="00F56961" w:rsidP="00F56961">
      <w:pPr>
        <w:pStyle w:val="10"/>
        <w:keepNext/>
        <w:keepLines/>
        <w:shd w:val="clear" w:color="auto" w:fill="auto"/>
        <w:spacing w:after="0" w:line="276" w:lineRule="auto"/>
        <w:ind w:firstLine="0"/>
        <w:rPr>
          <w:rFonts w:ascii="Arial" w:hAnsi="Arial" w:cs="Arial"/>
          <w:sz w:val="16"/>
          <w:szCs w:val="16"/>
        </w:rPr>
      </w:pPr>
      <w:r w:rsidRPr="00D76349">
        <w:rPr>
          <w:rFonts w:ascii="Arial" w:hAnsi="Arial" w:cs="Arial"/>
          <w:sz w:val="16"/>
          <w:szCs w:val="16"/>
        </w:rPr>
        <w:t>поставки угольной продукции</w:t>
      </w:r>
      <w:bookmarkEnd w:id="0"/>
    </w:p>
    <w:p w:rsidR="00F56961" w:rsidRPr="00D76349" w:rsidRDefault="00F56961" w:rsidP="00F56961">
      <w:pPr>
        <w:pStyle w:val="ab"/>
        <w:shd w:val="clear" w:color="auto" w:fill="auto"/>
        <w:tabs>
          <w:tab w:val="left" w:pos="7371"/>
        </w:tabs>
        <w:spacing w:before="0" w:after="0" w:line="276" w:lineRule="auto"/>
        <w:ind w:firstLine="0"/>
        <w:rPr>
          <w:rFonts w:ascii="Arial" w:hAnsi="Arial" w:cs="Arial"/>
          <w:sz w:val="16"/>
          <w:szCs w:val="16"/>
        </w:rPr>
      </w:pPr>
      <w:r w:rsidRPr="003B2E1E">
        <w:rPr>
          <w:rFonts w:ascii="Arial" w:hAnsi="Arial" w:cs="Arial"/>
          <w:i/>
          <w:sz w:val="16"/>
          <w:szCs w:val="16"/>
        </w:rPr>
        <w:t xml:space="preserve">            г. Благовещенск</w:t>
      </w:r>
      <w:r w:rsidRPr="00D76349">
        <w:rPr>
          <w:rFonts w:ascii="Arial" w:hAnsi="Arial" w:cs="Arial"/>
          <w:sz w:val="16"/>
          <w:szCs w:val="16"/>
        </w:rPr>
        <w:tab/>
      </w:r>
      <w:r>
        <w:rPr>
          <w:rFonts w:ascii="Arial" w:hAnsi="Arial" w:cs="Arial"/>
          <w:sz w:val="16"/>
          <w:szCs w:val="16"/>
        </w:rPr>
        <w:t xml:space="preserve">  </w:t>
      </w:r>
      <w:r w:rsidRPr="00D76349">
        <w:rPr>
          <w:rFonts w:ascii="Arial" w:hAnsi="Arial" w:cs="Arial"/>
          <w:sz w:val="16"/>
          <w:szCs w:val="16"/>
        </w:rPr>
        <w:t xml:space="preserve">      </w:t>
      </w:r>
      <w:r w:rsidRPr="003B2E1E">
        <w:rPr>
          <w:rFonts w:ascii="Arial" w:hAnsi="Arial" w:cs="Arial"/>
          <w:i/>
          <w:sz w:val="16"/>
          <w:szCs w:val="16"/>
        </w:rPr>
        <w:t xml:space="preserve">«     » </w:t>
      </w:r>
      <w:r>
        <w:rPr>
          <w:rFonts w:ascii="Arial" w:hAnsi="Arial" w:cs="Arial"/>
          <w:i/>
          <w:sz w:val="16"/>
          <w:szCs w:val="16"/>
        </w:rPr>
        <w:t xml:space="preserve"> </w:t>
      </w:r>
      <w:r w:rsidR="004A65A9">
        <w:rPr>
          <w:rFonts w:ascii="Arial" w:hAnsi="Arial" w:cs="Arial"/>
          <w:i/>
          <w:sz w:val="16"/>
          <w:szCs w:val="16"/>
        </w:rPr>
        <w:t xml:space="preserve">                       </w:t>
      </w:r>
      <w:r w:rsidRPr="003B2E1E">
        <w:rPr>
          <w:rFonts w:ascii="Arial" w:hAnsi="Arial" w:cs="Arial"/>
          <w:i/>
          <w:sz w:val="16"/>
          <w:szCs w:val="16"/>
        </w:rPr>
        <w:t xml:space="preserve"> года</w:t>
      </w:r>
    </w:p>
    <w:p w:rsidR="00F56961" w:rsidRDefault="00F56961" w:rsidP="00F56961">
      <w:pPr>
        <w:pStyle w:val="32"/>
        <w:spacing w:after="0" w:line="276" w:lineRule="auto"/>
        <w:ind w:left="0" w:firstLine="539"/>
        <w:jc w:val="both"/>
        <w:rPr>
          <w:rFonts w:ascii="Arial" w:hAnsi="Arial" w:cs="Arial"/>
          <w:b/>
        </w:rPr>
      </w:pPr>
      <w:bookmarkStart w:id="1" w:name="bookmark1"/>
    </w:p>
    <w:p w:rsidR="00F56961" w:rsidRPr="00D76349" w:rsidRDefault="00F56961" w:rsidP="00F56961">
      <w:pPr>
        <w:pStyle w:val="32"/>
        <w:spacing w:after="0" w:line="276" w:lineRule="auto"/>
        <w:ind w:left="0" w:firstLine="539"/>
        <w:jc w:val="both"/>
        <w:rPr>
          <w:rFonts w:ascii="Arial" w:hAnsi="Arial" w:cs="Arial"/>
          <w:sz w:val="15"/>
          <w:szCs w:val="15"/>
        </w:rPr>
      </w:pPr>
      <w:r w:rsidRPr="00D76349">
        <w:rPr>
          <w:rFonts w:ascii="Arial" w:hAnsi="Arial" w:cs="Arial"/>
          <w:b/>
          <w:sz w:val="15"/>
          <w:szCs w:val="15"/>
        </w:rPr>
        <w:t xml:space="preserve">Акционерное </w:t>
      </w:r>
      <w:r w:rsidR="0019085B">
        <w:rPr>
          <w:rFonts w:ascii="Arial" w:hAnsi="Arial" w:cs="Arial"/>
          <w:b/>
          <w:sz w:val="15"/>
          <w:szCs w:val="15"/>
        </w:rPr>
        <w:t>о</w:t>
      </w:r>
      <w:r w:rsidRPr="00D76349">
        <w:rPr>
          <w:rFonts w:ascii="Arial" w:hAnsi="Arial" w:cs="Arial"/>
          <w:b/>
          <w:sz w:val="15"/>
          <w:szCs w:val="15"/>
        </w:rPr>
        <w:t>бщество «Амурские коммунальные системы»</w:t>
      </w:r>
      <w:r w:rsidRPr="00D76349">
        <w:rPr>
          <w:rFonts w:ascii="Arial" w:hAnsi="Arial" w:cs="Arial"/>
          <w:sz w:val="15"/>
          <w:szCs w:val="15"/>
        </w:rPr>
        <w:t xml:space="preserve"> именуемое в дальнейшем </w:t>
      </w:r>
      <w:r w:rsidRPr="00D76349">
        <w:rPr>
          <w:rFonts w:ascii="Arial" w:hAnsi="Arial" w:cs="Arial"/>
          <w:b/>
          <w:bCs/>
          <w:sz w:val="15"/>
          <w:szCs w:val="15"/>
        </w:rPr>
        <w:t xml:space="preserve">«Покупатель», </w:t>
      </w:r>
      <w:r w:rsidRPr="00D76349">
        <w:rPr>
          <w:rFonts w:ascii="Arial" w:hAnsi="Arial" w:cs="Arial"/>
          <w:sz w:val="15"/>
          <w:szCs w:val="15"/>
        </w:rPr>
        <w:t xml:space="preserve">в лице </w:t>
      </w:r>
      <w:r w:rsidR="0019085B">
        <w:rPr>
          <w:rFonts w:ascii="Arial" w:hAnsi="Arial" w:cs="Arial"/>
          <w:sz w:val="15"/>
          <w:szCs w:val="15"/>
        </w:rPr>
        <w:t xml:space="preserve">и.о. </w:t>
      </w:r>
      <w:r w:rsidR="004A65A9">
        <w:rPr>
          <w:rFonts w:ascii="Arial" w:hAnsi="Arial" w:cs="Arial"/>
          <w:sz w:val="15"/>
          <w:szCs w:val="15"/>
        </w:rPr>
        <w:t>г</w:t>
      </w:r>
      <w:r w:rsidRPr="00D76349">
        <w:rPr>
          <w:rFonts w:ascii="Arial" w:hAnsi="Arial" w:cs="Arial"/>
          <w:sz w:val="15"/>
          <w:szCs w:val="15"/>
        </w:rPr>
        <w:t xml:space="preserve">лавного управляющего директора </w:t>
      </w:r>
      <w:r w:rsidR="0019085B">
        <w:rPr>
          <w:rFonts w:ascii="Arial" w:hAnsi="Arial" w:cs="Arial"/>
          <w:sz w:val="15"/>
          <w:szCs w:val="15"/>
        </w:rPr>
        <w:t>Балика Валерия Ивановича</w:t>
      </w:r>
      <w:r w:rsidRPr="00D76349">
        <w:rPr>
          <w:rFonts w:ascii="Arial" w:hAnsi="Arial" w:cs="Arial"/>
          <w:sz w:val="15"/>
          <w:szCs w:val="15"/>
        </w:rPr>
        <w:t xml:space="preserve">, действующего на основании Доверенности № </w:t>
      </w:r>
      <w:bookmarkStart w:id="2" w:name="ТекстовоеПоле78"/>
      <w:r w:rsidR="004A65A9">
        <w:rPr>
          <w:rFonts w:ascii="Arial" w:hAnsi="Arial" w:cs="Arial"/>
          <w:sz w:val="15"/>
          <w:szCs w:val="15"/>
        </w:rPr>
        <w:t>96</w:t>
      </w:r>
      <w:r w:rsidRPr="00D76349">
        <w:rPr>
          <w:rFonts w:ascii="Arial" w:hAnsi="Arial" w:cs="Arial"/>
          <w:sz w:val="15"/>
          <w:szCs w:val="15"/>
        </w:rPr>
        <w:t xml:space="preserve"> </w:t>
      </w:r>
      <w:bookmarkEnd w:id="2"/>
      <w:r w:rsidRPr="00D76349">
        <w:rPr>
          <w:rFonts w:ascii="Arial" w:hAnsi="Arial" w:cs="Arial"/>
          <w:sz w:val="15"/>
          <w:szCs w:val="15"/>
        </w:rPr>
        <w:t xml:space="preserve">от </w:t>
      </w:r>
      <w:r w:rsidR="004A65A9">
        <w:rPr>
          <w:rFonts w:ascii="Arial" w:hAnsi="Arial" w:cs="Arial"/>
          <w:sz w:val="15"/>
          <w:szCs w:val="15"/>
        </w:rPr>
        <w:t>14.05.2018</w:t>
      </w:r>
      <w:r w:rsidRPr="00D76349">
        <w:rPr>
          <w:rFonts w:ascii="Arial" w:hAnsi="Arial" w:cs="Arial"/>
          <w:sz w:val="15"/>
          <w:szCs w:val="15"/>
        </w:rPr>
        <w:t xml:space="preserve"> г. с одной стороны,  и </w:t>
      </w:r>
      <w:r w:rsidR="004A65A9">
        <w:rPr>
          <w:rFonts w:ascii="Arial" w:hAnsi="Arial" w:cs="Arial"/>
          <w:b/>
          <w:sz w:val="15"/>
          <w:szCs w:val="15"/>
        </w:rPr>
        <w:t>____________________________________________________________</w:t>
      </w:r>
      <w:r w:rsidRPr="00D76349">
        <w:rPr>
          <w:rFonts w:ascii="Arial" w:hAnsi="Arial" w:cs="Arial"/>
          <w:sz w:val="15"/>
          <w:szCs w:val="15"/>
        </w:rPr>
        <w:t xml:space="preserve">, именуемое в дальнейшем </w:t>
      </w:r>
      <w:r w:rsidRPr="00D76349">
        <w:rPr>
          <w:rFonts w:ascii="Arial" w:hAnsi="Arial" w:cs="Arial"/>
          <w:b/>
          <w:bCs/>
          <w:sz w:val="15"/>
          <w:szCs w:val="15"/>
        </w:rPr>
        <w:t>«Поставщик»</w:t>
      </w:r>
      <w:r w:rsidRPr="00D76349">
        <w:rPr>
          <w:rFonts w:ascii="Arial" w:hAnsi="Arial" w:cs="Arial"/>
          <w:sz w:val="15"/>
          <w:szCs w:val="15"/>
        </w:rPr>
        <w:t xml:space="preserve">, в лице </w:t>
      </w:r>
      <w:r w:rsidR="004A65A9">
        <w:rPr>
          <w:rFonts w:ascii="Arial" w:hAnsi="Arial" w:cs="Arial"/>
          <w:sz w:val="15"/>
          <w:szCs w:val="15"/>
        </w:rPr>
        <w:t>_____________________________________</w:t>
      </w:r>
      <w:r w:rsidRPr="00D76349">
        <w:rPr>
          <w:rFonts w:ascii="Arial" w:hAnsi="Arial" w:cs="Arial"/>
          <w:sz w:val="15"/>
          <w:szCs w:val="15"/>
        </w:rPr>
        <w:t xml:space="preserve">, действующего на основании </w:t>
      </w:r>
      <w:r w:rsidR="004A65A9">
        <w:rPr>
          <w:rFonts w:ascii="Arial" w:hAnsi="Arial" w:cs="Arial"/>
          <w:sz w:val="15"/>
          <w:szCs w:val="15"/>
        </w:rPr>
        <w:t>____________________________________</w:t>
      </w:r>
      <w:r w:rsidRPr="00D76349">
        <w:rPr>
          <w:rFonts w:ascii="Arial" w:hAnsi="Arial" w:cs="Arial"/>
          <w:sz w:val="15"/>
          <w:szCs w:val="15"/>
        </w:rPr>
        <w:t>, с другой стороны, вместе именуемые «Стороны», заключили настоящий Договор (именуемый в дальнейшем «Договор») о нижеследующем:</w:t>
      </w:r>
    </w:p>
    <w:p w:rsidR="00F56961" w:rsidRPr="00D76349" w:rsidRDefault="00F56961" w:rsidP="00F56961">
      <w:pPr>
        <w:pStyle w:val="10"/>
        <w:keepNext/>
        <w:keepLines/>
        <w:shd w:val="clear" w:color="auto" w:fill="auto"/>
        <w:spacing w:after="0" w:line="276" w:lineRule="auto"/>
        <w:ind w:firstLine="0"/>
        <w:jc w:val="both"/>
        <w:rPr>
          <w:rFonts w:ascii="Arial" w:hAnsi="Arial" w:cs="Arial"/>
          <w:sz w:val="15"/>
          <w:szCs w:val="15"/>
        </w:rPr>
      </w:pPr>
      <w:r w:rsidRPr="00D76349">
        <w:rPr>
          <w:rFonts w:ascii="Arial" w:hAnsi="Arial" w:cs="Arial"/>
          <w:sz w:val="15"/>
          <w:szCs w:val="15"/>
        </w:rPr>
        <w:t>Статья 1. Предмет Договора</w:t>
      </w:r>
      <w:bookmarkEnd w:id="1"/>
    </w:p>
    <w:p w:rsidR="00F56961" w:rsidRPr="00D76349" w:rsidRDefault="00F56961" w:rsidP="00F56961">
      <w:pPr>
        <w:pStyle w:val="ab"/>
        <w:numPr>
          <w:ilvl w:val="0"/>
          <w:numId w:val="1"/>
        </w:numPr>
        <w:shd w:val="clear" w:color="auto" w:fill="auto"/>
        <w:spacing w:before="0" w:after="0" w:line="276" w:lineRule="auto"/>
        <w:ind w:left="567" w:hanging="567"/>
        <w:jc w:val="both"/>
        <w:outlineLvl w:val="1"/>
        <w:rPr>
          <w:rFonts w:ascii="Arial" w:hAnsi="Arial" w:cs="Arial"/>
          <w:sz w:val="15"/>
          <w:szCs w:val="15"/>
        </w:rPr>
      </w:pPr>
      <w:r w:rsidRPr="00D76349">
        <w:rPr>
          <w:rFonts w:ascii="Arial" w:hAnsi="Arial" w:cs="Arial"/>
          <w:sz w:val="15"/>
          <w:szCs w:val="15"/>
        </w:rPr>
        <w:t>Поставщик обязуется передать (поставить) на условиях, указанных в настоящем Договоре, а Покупатель принять и оплатить угольную продукцию (далее по тексту - уголь).</w:t>
      </w:r>
    </w:p>
    <w:p w:rsidR="00F56961" w:rsidRPr="00D76349" w:rsidRDefault="00F56961" w:rsidP="00F56961">
      <w:pPr>
        <w:pStyle w:val="ab"/>
        <w:numPr>
          <w:ilvl w:val="0"/>
          <w:numId w:val="1"/>
        </w:numPr>
        <w:shd w:val="clear" w:color="auto" w:fill="auto"/>
        <w:spacing w:before="0" w:after="0" w:line="276" w:lineRule="auto"/>
        <w:ind w:left="567" w:hanging="567"/>
        <w:jc w:val="both"/>
        <w:outlineLvl w:val="1"/>
        <w:rPr>
          <w:rFonts w:ascii="Arial" w:hAnsi="Arial" w:cs="Arial"/>
          <w:sz w:val="15"/>
          <w:szCs w:val="15"/>
        </w:rPr>
      </w:pPr>
      <w:r w:rsidRPr="00D76349">
        <w:rPr>
          <w:rFonts w:ascii="Arial" w:hAnsi="Arial" w:cs="Arial"/>
          <w:sz w:val="15"/>
          <w:szCs w:val="15"/>
        </w:rPr>
        <w:t xml:space="preserve">Количество и сорт поставляемого угля, цена, сроки (периоды) поставки и оплаты, условия (базис) поставки согласовываются Сторонами в Приложениях к настоящему Договору, являющихся его неотъемлемой частью (далее по тексту - Приложение). Каждое последующее Приложение не отменяет и не приостанавливает действие предыдущих Приложений ни полностью, ни частично, если в нем не указано иное. </w:t>
      </w:r>
    </w:p>
    <w:p w:rsidR="00F56961" w:rsidRPr="00D76349" w:rsidRDefault="00F56961" w:rsidP="00F56961">
      <w:pPr>
        <w:pStyle w:val="ab"/>
        <w:numPr>
          <w:ilvl w:val="0"/>
          <w:numId w:val="1"/>
        </w:numPr>
        <w:shd w:val="clear" w:color="auto" w:fill="auto"/>
        <w:spacing w:before="0" w:after="0" w:line="276" w:lineRule="auto"/>
        <w:ind w:left="567" w:hanging="567"/>
        <w:jc w:val="both"/>
        <w:outlineLvl w:val="1"/>
        <w:rPr>
          <w:rFonts w:ascii="Arial" w:hAnsi="Arial" w:cs="Arial"/>
          <w:sz w:val="15"/>
          <w:szCs w:val="15"/>
        </w:rPr>
      </w:pPr>
      <w:r w:rsidRPr="00D76349">
        <w:rPr>
          <w:rFonts w:ascii="Arial" w:hAnsi="Arial" w:cs="Arial"/>
          <w:sz w:val="15"/>
          <w:szCs w:val="15"/>
        </w:rPr>
        <w:t>Если иное не установлено Приложением, уголь должен по качеству соответствовать установленным стандартам и ГОСТам, при этом каждая партия поставляемого угля должна сопровождаться соответствующими удостоверениями качества или сертификатами качества.</w:t>
      </w:r>
    </w:p>
    <w:p w:rsidR="00F56961" w:rsidRDefault="00F56961" w:rsidP="00F56961">
      <w:pPr>
        <w:pStyle w:val="ab"/>
        <w:numPr>
          <w:ilvl w:val="0"/>
          <w:numId w:val="1"/>
        </w:numPr>
        <w:shd w:val="clear" w:color="auto" w:fill="auto"/>
        <w:spacing w:before="0" w:after="0" w:line="276" w:lineRule="auto"/>
        <w:ind w:left="567" w:hanging="567"/>
        <w:jc w:val="both"/>
        <w:outlineLvl w:val="1"/>
        <w:rPr>
          <w:rFonts w:ascii="Arial" w:hAnsi="Arial" w:cs="Arial"/>
          <w:sz w:val="15"/>
          <w:szCs w:val="15"/>
        </w:rPr>
      </w:pPr>
      <w:r w:rsidRPr="00D76349">
        <w:rPr>
          <w:rFonts w:ascii="Arial" w:hAnsi="Arial" w:cs="Arial"/>
          <w:sz w:val="15"/>
          <w:szCs w:val="15"/>
        </w:rPr>
        <w:t>К Углю предъявляются следующие требования: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12"/>
        <w:gridCol w:w="2034"/>
        <w:gridCol w:w="2167"/>
        <w:gridCol w:w="2384"/>
        <w:gridCol w:w="2157"/>
      </w:tblGrid>
      <w:tr w:rsidR="0034648B" w:rsidRPr="0034648B" w:rsidTr="0034648B">
        <w:trPr>
          <w:jc w:val="center"/>
        </w:trPr>
        <w:tc>
          <w:tcPr>
            <w:tcW w:w="1112" w:type="dxa"/>
            <w:vMerge w:val="restart"/>
            <w:vAlign w:val="center"/>
          </w:tcPr>
          <w:p w:rsidR="0034648B" w:rsidRPr="0034648B" w:rsidRDefault="0034648B" w:rsidP="00A35517">
            <w:pPr>
              <w:pStyle w:val="ab"/>
              <w:shd w:val="clear" w:color="auto" w:fill="auto"/>
              <w:spacing w:before="0" w:after="0" w:line="276" w:lineRule="auto"/>
              <w:ind w:firstLine="0"/>
              <w:jc w:val="center"/>
              <w:rPr>
                <w:rFonts w:ascii="Arial" w:hAnsi="Arial" w:cs="Arial"/>
                <w:sz w:val="15"/>
                <w:szCs w:val="15"/>
              </w:rPr>
            </w:pPr>
            <w:r w:rsidRPr="0034648B">
              <w:rPr>
                <w:rFonts w:ascii="Arial" w:hAnsi="Arial" w:cs="Arial"/>
                <w:sz w:val="15"/>
                <w:szCs w:val="15"/>
              </w:rPr>
              <w:t>Марка</w:t>
            </w:r>
          </w:p>
        </w:tc>
        <w:tc>
          <w:tcPr>
            <w:tcW w:w="8742" w:type="dxa"/>
            <w:gridSpan w:val="4"/>
            <w:vAlign w:val="center"/>
          </w:tcPr>
          <w:p w:rsidR="0034648B" w:rsidRPr="0034648B" w:rsidRDefault="0034648B" w:rsidP="00A35517">
            <w:pPr>
              <w:pStyle w:val="ab"/>
              <w:shd w:val="clear" w:color="auto" w:fill="auto"/>
              <w:spacing w:before="0" w:after="0" w:line="276" w:lineRule="auto"/>
              <w:ind w:firstLine="0"/>
              <w:jc w:val="center"/>
              <w:rPr>
                <w:rFonts w:ascii="Arial" w:hAnsi="Arial" w:cs="Arial"/>
                <w:sz w:val="15"/>
                <w:szCs w:val="15"/>
              </w:rPr>
            </w:pPr>
            <w:r w:rsidRPr="0034648B">
              <w:rPr>
                <w:rFonts w:ascii="Arial" w:hAnsi="Arial" w:cs="Arial"/>
                <w:sz w:val="15"/>
                <w:szCs w:val="15"/>
              </w:rPr>
              <w:t>Технические условия</w:t>
            </w:r>
          </w:p>
        </w:tc>
      </w:tr>
      <w:tr w:rsidR="0034648B" w:rsidRPr="0034648B" w:rsidTr="0034648B">
        <w:trPr>
          <w:jc w:val="center"/>
        </w:trPr>
        <w:tc>
          <w:tcPr>
            <w:tcW w:w="1112" w:type="dxa"/>
            <w:vMerge/>
            <w:vAlign w:val="center"/>
          </w:tcPr>
          <w:p w:rsidR="0034648B" w:rsidRPr="0034648B" w:rsidRDefault="0034648B" w:rsidP="00A35517">
            <w:pPr>
              <w:pStyle w:val="ab"/>
              <w:shd w:val="clear" w:color="auto" w:fill="auto"/>
              <w:spacing w:before="0" w:after="0" w:line="276" w:lineRule="auto"/>
              <w:ind w:firstLine="0"/>
              <w:jc w:val="center"/>
              <w:rPr>
                <w:rFonts w:ascii="Arial" w:hAnsi="Arial" w:cs="Arial"/>
                <w:sz w:val="15"/>
                <w:szCs w:val="15"/>
              </w:rPr>
            </w:pPr>
          </w:p>
        </w:tc>
        <w:tc>
          <w:tcPr>
            <w:tcW w:w="2034" w:type="dxa"/>
            <w:vAlign w:val="center"/>
          </w:tcPr>
          <w:p w:rsidR="0034648B" w:rsidRPr="0034648B" w:rsidRDefault="0034648B" w:rsidP="00A35517">
            <w:pPr>
              <w:pStyle w:val="ab"/>
              <w:shd w:val="clear" w:color="auto" w:fill="auto"/>
              <w:spacing w:before="0" w:after="0" w:line="276" w:lineRule="auto"/>
              <w:ind w:firstLine="0"/>
              <w:jc w:val="center"/>
              <w:rPr>
                <w:rFonts w:ascii="Arial" w:hAnsi="Arial" w:cs="Arial"/>
                <w:sz w:val="15"/>
                <w:szCs w:val="15"/>
              </w:rPr>
            </w:pPr>
            <w:r w:rsidRPr="0034648B">
              <w:rPr>
                <w:rFonts w:ascii="Arial" w:hAnsi="Arial" w:cs="Arial"/>
                <w:sz w:val="15"/>
                <w:szCs w:val="15"/>
              </w:rPr>
              <w:t xml:space="preserve">Низшая теплота сгорания, ккал/кг </w:t>
            </w:r>
          </w:p>
        </w:tc>
        <w:tc>
          <w:tcPr>
            <w:tcW w:w="2167" w:type="dxa"/>
            <w:vAlign w:val="center"/>
          </w:tcPr>
          <w:p w:rsidR="0034648B" w:rsidRPr="0034648B" w:rsidRDefault="0034648B" w:rsidP="00A35517">
            <w:pPr>
              <w:pStyle w:val="ab"/>
              <w:shd w:val="clear" w:color="auto" w:fill="auto"/>
              <w:spacing w:before="0" w:after="0" w:line="276" w:lineRule="auto"/>
              <w:ind w:firstLine="0"/>
              <w:jc w:val="center"/>
              <w:rPr>
                <w:rFonts w:ascii="Arial" w:hAnsi="Arial" w:cs="Arial"/>
                <w:sz w:val="15"/>
                <w:szCs w:val="15"/>
              </w:rPr>
            </w:pPr>
            <w:r w:rsidRPr="0034648B">
              <w:rPr>
                <w:rFonts w:ascii="Arial" w:hAnsi="Arial" w:cs="Arial"/>
                <w:sz w:val="15"/>
                <w:szCs w:val="15"/>
              </w:rPr>
              <w:t xml:space="preserve">Зола, (на сухую массу), </w:t>
            </w:r>
            <w:r w:rsidRPr="0034648B">
              <w:rPr>
                <w:rFonts w:ascii="Arial" w:hAnsi="Arial" w:cs="Arial"/>
                <w:sz w:val="15"/>
                <w:szCs w:val="15"/>
                <w:lang w:val="en-US"/>
              </w:rPr>
              <w:t>Ad</w:t>
            </w:r>
            <w:r w:rsidRPr="0034648B">
              <w:rPr>
                <w:rFonts w:ascii="Arial" w:hAnsi="Arial" w:cs="Arial"/>
                <w:sz w:val="15"/>
                <w:szCs w:val="15"/>
              </w:rPr>
              <w:t>%</w:t>
            </w:r>
          </w:p>
        </w:tc>
        <w:tc>
          <w:tcPr>
            <w:tcW w:w="2384" w:type="dxa"/>
            <w:vAlign w:val="center"/>
          </w:tcPr>
          <w:p w:rsidR="0034648B" w:rsidRPr="0034648B" w:rsidRDefault="0034648B" w:rsidP="00A35517">
            <w:pPr>
              <w:pStyle w:val="ab"/>
              <w:shd w:val="clear" w:color="auto" w:fill="auto"/>
              <w:spacing w:before="0" w:after="0" w:line="276" w:lineRule="auto"/>
              <w:ind w:firstLine="0"/>
              <w:jc w:val="center"/>
              <w:rPr>
                <w:rFonts w:ascii="Arial" w:hAnsi="Arial" w:cs="Arial"/>
                <w:sz w:val="15"/>
                <w:szCs w:val="15"/>
              </w:rPr>
            </w:pPr>
            <w:r w:rsidRPr="0034648B">
              <w:rPr>
                <w:rFonts w:ascii="Arial" w:hAnsi="Arial" w:cs="Arial"/>
                <w:sz w:val="15"/>
                <w:szCs w:val="15"/>
              </w:rPr>
              <w:t xml:space="preserve">Влага, (на рабочую массу), </w:t>
            </w:r>
            <w:r w:rsidRPr="0034648B">
              <w:rPr>
                <w:rFonts w:ascii="Arial" w:hAnsi="Arial" w:cs="Arial"/>
                <w:sz w:val="15"/>
                <w:szCs w:val="15"/>
                <w:lang w:val="en-US"/>
              </w:rPr>
              <w:t>Wp</w:t>
            </w:r>
            <w:r w:rsidRPr="0034648B">
              <w:rPr>
                <w:rFonts w:ascii="Arial" w:hAnsi="Arial" w:cs="Arial"/>
                <w:sz w:val="15"/>
                <w:szCs w:val="15"/>
              </w:rPr>
              <w:t>%, не выше</w:t>
            </w:r>
          </w:p>
        </w:tc>
        <w:tc>
          <w:tcPr>
            <w:tcW w:w="2157" w:type="dxa"/>
          </w:tcPr>
          <w:p w:rsidR="0034648B" w:rsidRPr="0034648B" w:rsidRDefault="0034648B" w:rsidP="00A35517">
            <w:pPr>
              <w:pStyle w:val="afb"/>
              <w:spacing w:before="0" w:beforeAutospacing="0" w:after="0" w:afterAutospacing="0"/>
              <w:rPr>
                <w:rFonts w:ascii="Arial" w:hAnsi="Arial" w:cs="Arial"/>
                <w:sz w:val="15"/>
                <w:szCs w:val="15"/>
              </w:rPr>
            </w:pPr>
            <w:r w:rsidRPr="0034648B">
              <w:rPr>
                <w:rFonts w:ascii="Arial" w:hAnsi="Arial" w:cs="Arial"/>
                <w:sz w:val="15"/>
                <w:szCs w:val="15"/>
              </w:rPr>
              <w:t>Размер кусков, мм</w:t>
            </w:r>
          </w:p>
          <w:p w:rsidR="0034648B" w:rsidRPr="0034648B" w:rsidRDefault="0034648B" w:rsidP="00A35517">
            <w:pPr>
              <w:pStyle w:val="ab"/>
              <w:shd w:val="clear" w:color="auto" w:fill="auto"/>
              <w:spacing w:before="0" w:after="0" w:line="276" w:lineRule="auto"/>
              <w:ind w:firstLine="0"/>
              <w:jc w:val="center"/>
              <w:rPr>
                <w:rFonts w:ascii="Arial" w:hAnsi="Arial" w:cs="Arial"/>
                <w:sz w:val="15"/>
                <w:szCs w:val="15"/>
              </w:rPr>
            </w:pPr>
          </w:p>
        </w:tc>
      </w:tr>
      <w:tr w:rsidR="00E11DCD" w:rsidRPr="0034648B" w:rsidTr="009D3758">
        <w:trPr>
          <w:trHeight w:val="253"/>
          <w:jc w:val="center"/>
        </w:trPr>
        <w:tc>
          <w:tcPr>
            <w:tcW w:w="1112" w:type="dxa"/>
            <w:vAlign w:val="center"/>
          </w:tcPr>
          <w:p w:rsidR="00E11DCD" w:rsidRPr="0034648B" w:rsidRDefault="00E11DCD" w:rsidP="00E11DCD">
            <w:pPr>
              <w:pStyle w:val="ab"/>
              <w:shd w:val="clear" w:color="auto" w:fill="auto"/>
              <w:spacing w:before="0" w:after="0" w:line="276" w:lineRule="auto"/>
              <w:ind w:firstLine="0"/>
              <w:jc w:val="center"/>
              <w:rPr>
                <w:rFonts w:ascii="Arial" w:hAnsi="Arial" w:cs="Arial"/>
                <w:sz w:val="15"/>
                <w:szCs w:val="15"/>
              </w:rPr>
            </w:pPr>
            <w:r w:rsidRPr="0034648B">
              <w:rPr>
                <w:rFonts w:ascii="Arial" w:hAnsi="Arial" w:cs="Arial"/>
                <w:sz w:val="15"/>
                <w:szCs w:val="15"/>
              </w:rPr>
              <w:t xml:space="preserve">Уголь 3Б </w:t>
            </w:r>
            <w:r>
              <w:rPr>
                <w:rFonts w:ascii="Arial" w:hAnsi="Arial" w:cs="Arial"/>
                <w:sz w:val="15"/>
                <w:szCs w:val="15"/>
              </w:rPr>
              <w:t>ОМ</w:t>
            </w:r>
          </w:p>
        </w:tc>
        <w:tc>
          <w:tcPr>
            <w:tcW w:w="2034" w:type="dxa"/>
            <w:vAlign w:val="center"/>
          </w:tcPr>
          <w:p w:rsidR="00E11DCD" w:rsidRPr="00D76349" w:rsidRDefault="00E11DCD" w:rsidP="005833AA">
            <w:pPr>
              <w:pStyle w:val="ab"/>
              <w:shd w:val="clear" w:color="auto" w:fill="auto"/>
              <w:spacing w:before="0" w:after="0" w:line="276" w:lineRule="auto"/>
              <w:ind w:firstLine="0"/>
              <w:jc w:val="center"/>
              <w:rPr>
                <w:rFonts w:ascii="Arial" w:hAnsi="Arial" w:cs="Arial"/>
                <w:sz w:val="15"/>
                <w:szCs w:val="15"/>
              </w:rPr>
            </w:pPr>
            <w:r>
              <w:rPr>
                <w:rFonts w:ascii="Arial" w:hAnsi="Arial" w:cs="Arial"/>
                <w:sz w:val="15"/>
                <w:szCs w:val="15"/>
              </w:rPr>
              <w:t>4850</w:t>
            </w:r>
          </w:p>
        </w:tc>
        <w:tc>
          <w:tcPr>
            <w:tcW w:w="2167" w:type="dxa"/>
            <w:vAlign w:val="center"/>
          </w:tcPr>
          <w:p w:rsidR="00E11DCD" w:rsidRPr="00D76349" w:rsidRDefault="00E11DCD" w:rsidP="005833AA">
            <w:pPr>
              <w:pStyle w:val="ab"/>
              <w:shd w:val="clear" w:color="auto" w:fill="auto"/>
              <w:spacing w:before="0" w:after="0" w:line="276" w:lineRule="auto"/>
              <w:ind w:firstLine="0"/>
              <w:jc w:val="center"/>
              <w:rPr>
                <w:rFonts w:ascii="Arial" w:hAnsi="Arial" w:cs="Arial"/>
                <w:sz w:val="15"/>
                <w:szCs w:val="15"/>
              </w:rPr>
            </w:pPr>
            <w:r>
              <w:rPr>
                <w:rFonts w:ascii="Arial" w:hAnsi="Arial" w:cs="Arial"/>
                <w:sz w:val="15"/>
                <w:szCs w:val="15"/>
              </w:rPr>
              <w:t>6,9</w:t>
            </w:r>
          </w:p>
        </w:tc>
        <w:tc>
          <w:tcPr>
            <w:tcW w:w="2384" w:type="dxa"/>
            <w:vAlign w:val="center"/>
          </w:tcPr>
          <w:p w:rsidR="00E11DCD" w:rsidRPr="00D76349" w:rsidRDefault="00E11DCD" w:rsidP="005833AA">
            <w:pPr>
              <w:pStyle w:val="ab"/>
              <w:shd w:val="clear" w:color="auto" w:fill="auto"/>
              <w:spacing w:before="0" w:after="0" w:line="276" w:lineRule="auto"/>
              <w:ind w:firstLine="0"/>
              <w:jc w:val="center"/>
              <w:rPr>
                <w:rFonts w:ascii="Arial" w:hAnsi="Arial" w:cs="Arial"/>
                <w:sz w:val="15"/>
                <w:szCs w:val="15"/>
              </w:rPr>
            </w:pPr>
            <w:r>
              <w:rPr>
                <w:rFonts w:ascii="Arial" w:hAnsi="Arial" w:cs="Arial"/>
                <w:sz w:val="15"/>
                <w:szCs w:val="15"/>
              </w:rPr>
              <w:t>23</w:t>
            </w:r>
          </w:p>
        </w:tc>
        <w:tc>
          <w:tcPr>
            <w:tcW w:w="2157" w:type="dxa"/>
            <w:vAlign w:val="center"/>
          </w:tcPr>
          <w:p w:rsidR="00E11DCD" w:rsidRPr="00D76349" w:rsidRDefault="00E11DCD" w:rsidP="005833AA">
            <w:pPr>
              <w:pStyle w:val="ab"/>
              <w:shd w:val="clear" w:color="auto" w:fill="auto"/>
              <w:spacing w:before="0" w:after="0" w:line="276" w:lineRule="auto"/>
              <w:ind w:firstLine="0"/>
              <w:jc w:val="center"/>
              <w:rPr>
                <w:rFonts w:ascii="Arial" w:hAnsi="Arial" w:cs="Arial"/>
                <w:sz w:val="15"/>
                <w:szCs w:val="15"/>
              </w:rPr>
            </w:pPr>
            <w:r>
              <w:rPr>
                <w:rFonts w:ascii="Arial" w:hAnsi="Arial" w:cs="Arial"/>
                <w:sz w:val="15"/>
                <w:szCs w:val="15"/>
              </w:rPr>
              <w:t>10-50</w:t>
            </w:r>
          </w:p>
        </w:tc>
      </w:tr>
    </w:tbl>
    <w:p w:rsidR="0034648B" w:rsidRPr="00D76349" w:rsidRDefault="0034648B" w:rsidP="0034648B">
      <w:pPr>
        <w:pStyle w:val="ab"/>
        <w:shd w:val="clear" w:color="auto" w:fill="auto"/>
        <w:spacing w:before="0" w:after="0" w:line="276" w:lineRule="auto"/>
        <w:ind w:left="567" w:firstLine="0"/>
        <w:jc w:val="both"/>
        <w:outlineLvl w:val="1"/>
        <w:rPr>
          <w:rFonts w:ascii="Arial" w:hAnsi="Arial" w:cs="Arial"/>
          <w:sz w:val="15"/>
          <w:szCs w:val="15"/>
        </w:rPr>
      </w:pPr>
    </w:p>
    <w:p w:rsidR="00F56961" w:rsidRPr="00D76349" w:rsidRDefault="00F56961" w:rsidP="00F56961">
      <w:pPr>
        <w:pStyle w:val="ab"/>
        <w:numPr>
          <w:ilvl w:val="0"/>
          <w:numId w:val="1"/>
        </w:numPr>
        <w:shd w:val="clear" w:color="auto" w:fill="auto"/>
        <w:spacing w:before="0" w:after="0" w:line="276" w:lineRule="auto"/>
        <w:ind w:left="567" w:hanging="567"/>
        <w:jc w:val="both"/>
        <w:outlineLvl w:val="1"/>
        <w:rPr>
          <w:rFonts w:ascii="Arial" w:hAnsi="Arial" w:cs="Arial"/>
          <w:sz w:val="15"/>
          <w:szCs w:val="15"/>
        </w:rPr>
      </w:pPr>
      <w:r>
        <w:rPr>
          <w:rFonts w:ascii="Arial" w:eastAsia="Times New Roman" w:hAnsi="Arial" w:cs="Arial"/>
          <w:sz w:val="16"/>
          <w:szCs w:val="16"/>
          <w:lang w:eastAsia="en-US"/>
        </w:rPr>
        <w:tab/>
      </w:r>
      <w:r w:rsidRPr="00D76349">
        <w:rPr>
          <w:rFonts w:ascii="Arial" w:hAnsi="Arial" w:cs="Arial"/>
          <w:sz w:val="15"/>
          <w:szCs w:val="15"/>
        </w:rPr>
        <w:t>Замена марок и сортов угля другими марками и сортами допускается по письменному согласованию Сторон.</w:t>
      </w:r>
    </w:p>
    <w:p w:rsidR="00F56961" w:rsidRPr="00D76349" w:rsidRDefault="00F56961" w:rsidP="00F56961">
      <w:pPr>
        <w:pStyle w:val="ab"/>
        <w:numPr>
          <w:ilvl w:val="0"/>
          <w:numId w:val="1"/>
        </w:numPr>
        <w:shd w:val="clear" w:color="auto" w:fill="auto"/>
        <w:spacing w:before="0" w:after="0" w:line="276" w:lineRule="auto"/>
        <w:ind w:left="567" w:hanging="567"/>
        <w:jc w:val="both"/>
        <w:outlineLvl w:val="1"/>
        <w:rPr>
          <w:rFonts w:ascii="Arial" w:hAnsi="Arial" w:cs="Arial"/>
          <w:sz w:val="15"/>
          <w:szCs w:val="15"/>
        </w:rPr>
      </w:pPr>
      <w:r w:rsidRPr="00D76349">
        <w:rPr>
          <w:rFonts w:ascii="Arial" w:hAnsi="Arial" w:cs="Arial"/>
          <w:sz w:val="15"/>
          <w:szCs w:val="15"/>
        </w:rPr>
        <w:t>Продавец гарантирует, что уголь свободен от прав третьих лиц и свободен в обороте.</w:t>
      </w:r>
    </w:p>
    <w:p w:rsidR="00F56961" w:rsidRPr="00D76349" w:rsidRDefault="00F56961" w:rsidP="00F56961">
      <w:pPr>
        <w:pStyle w:val="10"/>
        <w:keepNext/>
        <w:keepLines/>
        <w:shd w:val="clear" w:color="auto" w:fill="auto"/>
        <w:spacing w:after="0" w:line="276" w:lineRule="auto"/>
        <w:ind w:firstLine="0"/>
        <w:jc w:val="both"/>
        <w:rPr>
          <w:rFonts w:ascii="Arial" w:hAnsi="Arial" w:cs="Arial"/>
          <w:sz w:val="15"/>
          <w:szCs w:val="15"/>
        </w:rPr>
      </w:pPr>
      <w:bookmarkStart w:id="3" w:name="bookmark2"/>
      <w:r w:rsidRPr="00D76349">
        <w:rPr>
          <w:rFonts w:ascii="Arial" w:hAnsi="Arial" w:cs="Arial"/>
          <w:sz w:val="15"/>
          <w:szCs w:val="15"/>
        </w:rPr>
        <w:t>Статья 2. Условия, порядок и сроки поставки</w:t>
      </w:r>
      <w:bookmarkEnd w:id="3"/>
    </w:p>
    <w:p w:rsidR="00F56961" w:rsidRPr="00D76349" w:rsidRDefault="00F56961" w:rsidP="00F56961">
      <w:pPr>
        <w:pStyle w:val="ab"/>
        <w:shd w:val="clear" w:color="auto" w:fill="auto"/>
        <w:spacing w:before="0" w:after="0" w:line="276" w:lineRule="auto"/>
        <w:ind w:left="567" w:right="40" w:hanging="567"/>
        <w:jc w:val="both"/>
        <w:outlineLvl w:val="1"/>
        <w:rPr>
          <w:rFonts w:ascii="Arial" w:hAnsi="Arial" w:cs="Arial"/>
          <w:sz w:val="15"/>
          <w:szCs w:val="15"/>
        </w:rPr>
      </w:pPr>
      <w:r w:rsidRPr="00D76349">
        <w:rPr>
          <w:rFonts w:ascii="Arial" w:hAnsi="Arial" w:cs="Arial"/>
          <w:sz w:val="15"/>
          <w:szCs w:val="15"/>
        </w:rPr>
        <w:t>2.1.</w:t>
      </w:r>
      <w:r w:rsidRPr="00D76349">
        <w:rPr>
          <w:rFonts w:ascii="Arial" w:hAnsi="Arial" w:cs="Arial"/>
          <w:sz w:val="15"/>
          <w:szCs w:val="15"/>
        </w:rPr>
        <w:tab/>
        <w:t>Покупатель вправе давать Поставщику указания об отгрузке угля получателям путем предоставления Поставщику отгрузочной разнарядки.</w:t>
      </w:r>
    </w:p>
    <w:p w:rsidR="00F56961" w:rsidRPr="00D76349" w:rsidRDefault="00F56961" w:rsidP="00F56961">
      <w:pPr>
        <w:pStyle w:val="ab"/>
        <w:shd w:val="clear" w:color="auto" w:fill="auto"/>
        <w:spacing w:before="0" w:after="0" w:line="276" w:lineRule="auto"/>
        <w:ind w:left="567" w:right="40" w:hanging="567"/>
        <w:jc w:val="both"/>
        <w:outlineLvl w:val="1"/>
        <w:rPr>
          <w:rFonts w:ascii="Arial" w:hAnsi="Arial" w:cs="Arial"/>
          <w:sz w:val="15"/>
          <w:szCs w:val="15"/>
        </w:rPr>
      </w:pPr>
      <w:r w:rsidRPr="00D76349">
        <w:rPr>
          <w:rFonts w:ascii="Arial" w:hAnsi="Arial" w:cs="Arial"/>
          <w:sz w:val="15"/>
          <w:szCs w:val="15"/>
        </w:rPr>
        <w:t>2.2.</w:t>
      </w:r>
      <w:r w:rsidRPr="00D76349">
        <w:rPr>
          <w:rFonts w:ascii="Arial" w:hAnsi="Arial" w:cs="Arial"/>
          <w:sz w:val="15"/>
          <w:szCs w:val="15"/>
        </w:rPr>
        <w:tab/>
        <w:t>Отгрузочная разнарядка должна быть предоставлена до 10-го числа месяца, предшествующего месяцу (периоду) поставки и содержать:</w:t>
      </w:r>
    </w:p>
    <w:p w:rsidR="00F56961" w:rsidRPr="00D76349" w:rsidRDefault="00F56961" w:rsidP="0019085B">
      <w:pPr>
        <w:pStyle w:val="ab"/>
        <w:numPr>
          <w:ilvl w:val="0"/>
          <w:numId w:val="15"/>
        </w:numPr>
        <w:shd w:val="clear" w:color="auto" w:fill="auto"/>
        <w:tabs>
          <w:tab w:val="left" w:pos="709"/>
        </w:tabs>
        <w:spacing w:before="0" w:after="0" w:line="276" w:lineRule="auto"/>
        <w:ind w:left="567" w:right="40" w:firstLine="0"/>
        <w:jc w:val="both"/>
        <w:outlineLvl w:val="2"/>
        <w:rPr>
          <w:rFonts w:ascii="Arial" w:hAnsi="Arial" w:cs="Arial"/>
          <w:sz w:val="15"/>
          <w:szCs w:val="15"/>
        </w:rPr>
      </w:pPr>
      <w:r w:rsidRPr="00D76349">
        <w:rPr>
          <w:rFonts w:ascii="Arial" w:hAnsi="Arial" w:cs="Arial"/>
          <w:sz w:val="15"/>
          <w:szCs w:val="15"/>
        </w:rPr>
        <w:t>полные реквизиты получателя угля (наименование (полное и сокращенное согласно учредительным документам), ОГРН, ИНН, КПП, ОКПО, местонахождение и полный почтовый адрес с обязательным указанием индекса, названия края, республики, области, района, города, села, улицы, номера дома, номера офиса (или квартиры), номера контактного телефона грузополучателя);</w:t>
      </w:r>
    </w:p>
    <w:p w:rsidR="00F56961" w:rsidRPr="00D76349" w:rsidRDefault="00F56961" w:rsidP="0019085B">
      <w:pPr>
        <w:pStyle w:val="ab"/>
        <w:numPr>
          <w:ilvl w:val="0"/>
          <w:numId w:val="15"/>
        </w:numPr>
        <w:shd w:val="clear" w:color="auto" w:fill="auto"/>
        <w:tabs>
          <w:tab w:val="left" w:pos="709"/>
        </w:tabs>
        <w:spacing w:before="0" w:after="0" w:line="276" w:lineRule="auto"/>
        <w:ind w:left="567" w:right="40" w:firstLine="0"/>
        <w:jc w:val="both"/>
        <w:outlineLvl w:val="2"/>
        <w:rPr>
          <w:rFonts w:ascii="Arial" w:hAnsi="Arial" w:cs="Arial"/>
          <w:sz w:val="15"/>
          <w:szCs w:val="15"/>
        </w:rPr>
      </w:pPr>
      <w:r w:rsidRPr="00D76349">
        <w:rPr>
          <w:rFonts w:ascii="Arial" w:hAnsi="Arial" w:cs="Arial"/>
          <w:sz w:val="15"/>
          <w:szCs w:val="15"/>
        </w:rPr>
        <w:t>ссылку на Договор (номер и дата заключения);</w:t>
      </w:r>
    </w:p>
    <w:p w:rsidR="00F56961" w:rsidRPr="00D76349" w:rsidRDefault="00F56961" w:rsidP="0019085B">
      <w:pPr>
        <w:pStyle w:val="ab"/>
        <w:numPr>
          <w:ilvl w:val="0"/>
          <w:numId w:val="15"/>
        </w:numPr>
        <w:shd w:val="clear" w:color="auto" w:fill="auto"/>
        <w:tabs>
          <w:tab w:val="left" w:pos="709"/>
        </w:tabs>
        <w:spacing w:before="0" w:after="0" w:line="276" w:lineRule="auto"/>
        <w:ind w:left="567" w:right="40" w:firstLine="0"/>
        <w:jc w:val="both"/>
        <w:outlineLvl w:val="2"/>
        <w:rPr>
          <w:rFonts w:ascii="Arial" w:hAnsi="Arial" w:cs="Arial"/>
          <w:sz w:val="15"/>
          <w:szCs w:val="15"/>
        </w:rPr>
      </w:pPr>
      <w:r w:rsidRPr="00D76349">
        <w:rPr>
          <w:rFonts w:ascii="Arial" w:hAnsi="Arial" w:cs="Arial"/>
          <w:sz w:val="15"/>
          <w:szCs w:val="15"/>
        </w:rPr>
        <w:t>условия (базис) поставки, сроки поставки;</w:t>
      </w:r>
    </w:p>
    <w:p w:rsidR="00F56961" w:rsidRPr="00D76349" w:rsidRDefault="00F56961" w:rsidP="0019085B">
      <w:pPr>
        <w:pStyle w:val="ab"/>
        <w:numPr>
          <w:ilvl w:val="0"/>
          <w:numId w:val="15"/>
        </w:numPr>
        <w:shd w:val="clear" w:color="auto" w:fill="auto"/>
        <w:tabs>
          <w:tab w:val="left" w:pos="709"/>
        </w:tabs>
        <w:spacing w:before="0" w:after="0" w:line="276" w:lineRule="auto"/>
        <w:ind w:left="567" w:right="40" w:firstLine="0"/>
        <w:jc w:val="both"/>
        <w:outlineLvl w:val="2"/>
        <w:rPr>
          <w:rFonts w:ascii="Arial" w:hAnsi="Arial" w:cs="Arial"/>
          <w:sz w:val="15"/>
          <w:szCs w:val="15"/>
        </w:rPr>
      </w:pPr>
      <w:r w:rsidRPr="00D76349">
        <w:rPr>
          <w:rFonts w:ascii="Arial" w:hAnsi="Arial" w:cs="Arial"/>
          <w:sz w:val="15"/>
          <w:szCs w:val="15"/>
        </w:rPr>
        <w:t>количество и марка угля;</w:t>
      </w:r>
    </w:p>
    <w:p w:rsidR="00F56961" w:rsidRPr="00D76349" w:rsidRDefault="00F56961" w:rsidP="0019085B">
      <w:pPr>
        <w:pStyle w:val="ab"/>
        <w:numPr>
          <w:ilvl w:val="0"/>
          <w:numId w:val="15"/>
        </w:numPr>
        <w:shd w:val="clear" w:color="auto" w:fill="auto"/>
        <w:tabs>
          <w:tab w:val="left" w:pos="709"/>
        </w:tabs>
        <w:spacing w:before="0" w:after="0" w:line="276" w:lineRule="auto"/>
        <w:ind w:left="567" w:right="40" w:firstLine="0"/>
        <w:jc w:val="both"/>
        <w:outlineLvl w:val="2"/>
        <w:rPr>
          <w:rFonts w:ascii="Arial" w:hAnsi="Arial" w:cs="Arial"/>
          <w:sz w:val="15"/>
          <w:szCs w:val="15"/>
        </w:rPr>
      </w:pPr>
      <w:r w:rsidRPr="00D76349">
        <w:rPr>
          <w:rFonts w:ascii="Arial" w:hAnsi="Arial" w:cs="Arial"/>
          <w:sz w:val="15"/>
          <w:szCs w:val="15"/>
        </w:rPr>
        <w:t>станция назначения (с указанием полного наименования железной дороги), код станции назначения и код получателя;</w:t>
      </w:r>
    </w:p>
    <w:p w:rsidR="00F56961" w:rsidRPr="00D76349" w:rsidRDefault="00F56961" w:rsidP="0019085B">
      <w:pPr>
        <w:pStyle w:val="ab"/>
        <w:numPr>
          <w:ilvl w:val="0"/>
          <w:numId w:val="15"/>
        </w:numPr>
        <w:shd w:val="clear" w:color="auto" w:fill="auto"/>
        <w:tabs>
          <w:tab w:val="left" w:pos="709"/>
        </w:tabs>
        <w:spacing w:before="0" w:after="0" w:line="276" w:lineRule="auto"/>
        <w:ind w:left="567" w:right="40" w:firstLine="0"/>
        <w:jc w:val="both"/>
        <w:outlineLvl w:val="2"/>
        <w:rPr>
          <w:rFonts w:ascii="Arial" w:hAnsi="Arial" w:cs="Arial"/>
          <w:sz w:val="15"/>
          <w:szCs w:val="15"/>
        </w:rPr>
      </w:pPr>
      <w:r w:rsidRPr="00D76349">
        <w:rPr>
          <w:rFonts w:ascii="Arial" w:hAnsi="Arial" w:cs="Arial"/>
          <w:sz w:val="15"/>
          <w:szCs w:val="15"/>
        </w:rPr>
        <w:t>данные о грузоперевозчике и данные о плательщике расходов по доставке угля (указывается в случае, когда Покупатель оплачивает доставку угля от станции отправления до станции назначения самостоятельно);</w:t>
      </w:r>
    </w:p>
    <w:p w:rsidR="00F56961" w:rsidRPr="00D76349" w:rsidRDefault="00F56961" w:rsidP="0019085B">
      <w:pPr>
        <w:pStyle w:val="ab"/>
        <w:numPr>
          <w:ilvl w:val="0"/>
          <w:numId w:val="15"/>
        </w:numPr>
        <w:shd w:val="clear" w:color="auto" w:fill="auto"/>
        <w:tabs>
          <w:tab w:val="left" w:pos="709"/>
        </w:tabs>
        <w:spacing w:before="0" w:after="0" w:line="276" w:lineRule="auto"/>
        <w:ind w:left="567" w:right="40" w:firstLine="0"/>
        <w:jc w:val="both"/>
        <w:outlineLvl w:val="2"/>
        <w:rPr>
          <w:rFonts w:ascii="Arial" w:hAnsi="Arial" w:cs="Arial"/>
          <w:sz w:val="15"/>
          <w:szCs w:val="15"/>
        </w:rPr>
      </w:pPr>
      <w:r w:rsidRPr="00D76349">
        <w:rPr>
          <w:rFonts w:ascii="Arial" w:hAnsi="Arial" w:cs="Arial"/>
          <w:sz w:val="15"/>
          <w:szCs w:val="15"/>
        </w:rPr>
        <w:t>подпись уполномоченного представителя Покупателя (с расшифровкой фамилии, имени и отчества).</w:t>
      </w:r>
    </w:p>
    <w:p w:rsidR="00F56961" w:rsidRPr="00D76349" w:rsidRDefault="00F56961" w:rsidP="0019085B">
      <w:pPr>
        <w:pStyle w:val="ab"/>
        <w:shd w:val="clear" w:color="auto" w:fill="auto"/>
        <w:tabs>
          <w:tab w:val="left" w:pos="567"/>
          <w:tab w:val="left" w:pos="709"/>
        </w:tabs>
        <w:spacing w:before="0" w:after="0" w:line="276" w:lineRule="auto"/>
        <w:ind w:left="567" w:right="40" w:hanging="567"/>
        <w:outlineLvl w:val="2"/>
        <w:rPr>
          <w:rFonts w:ascii="Arial" w:hAnsi="Arial" w:cs="Arial"/>
          <w:sz w:val="15"/>
          <w:szCs w:val="15"/>
        </w:rPr>
      </w:pPr>
      <w:r w:rsidRPr="00D76349">
        <w:rPr>
          <w:rFonts w:ascii="Arial" w:hAnsi="Arial" w:cs="Arial"/>
          <w:sz w:val="15"/>
          <w:szCs w:val="15"/>
        </w:rPr>
        <w:tab/>
        <w:t>Отгрузочная разнарядка должна быть подписана уполномоченным лицом Покупателя, полномочия которого должны быть должным образом подтверждены.</w:t>
      </w:r>
    </w:p>
    <w:p w:rsidR="00F56961" w:rsidRPr="00D76349" w:rsidRDefault="00F56961" w:rsidP="00F56961">
      <w:pPr>
        <w:pStyle w:val="ab"/>
        <w:shd w:val="clear" w:color="auto" w:fill="auto"/>
        <w:tabs>
          <w:tab w:val="left" w:pos="567"/>
        </w:tabs>
        <w:spacing w:before="0" w:after="0" w:line="276" w:lineRule="auto"/>
        <w:ind w:left="567" w:right="40" w:hanging="567"/>
        <w:jc w:val="both"/>
        <w:outlineLvl w:val="2"/>
        <w:rPr>
          <w:rFonts w:ascii="Arial" w:hAnsi="Arial" w:cs="Arial"/>
          <w:sz w:val="15"/>
          <w:szCs w:val="15"/>
        </w:rPr>
      </w:pPr>
      <w:r w:rsidRPr="00D76349">
        <w:rPr>
          <w:rFonts w:ascii="Arial" w:hAnsi="Arial" w:cs="Arial"/>
          <w:sz w:val="15"/>
          <w:szCs w:val="15"/>
        </w:rPr>
        <w:tab/>
        <w:t>Отгрузочная разнарядк</w:t>
      </w:r>
      <w:r>
        <w:rPr>
          <w:rFonts w:ascii="Arial" w:hAnsi="Arial" w:cs="Arial"/>
          <w:sz w:val="15"/>
          <w:szCs w:val="15"/>
        </w:rPr>
        <w:t xml:space="preserve">а может быть направлена с факса или </w:t>
      </w:r>
      <w:r w:rsidRPr="00D76349">
        <w:rPr>
          <w:rFonts w:ascii="Arial" w:hAnsi="Arial" w:cs="Arial"/>
          <w:sz w:val="15"/>
          <w:szCs w:val="15"/>
        </w:rPr>
        <w:t>электро</w:t>
      </w:r>
      <w:r>
        <w:rPr>
          <w:rFonts w:ascii="Arial" w:hAnsi="Arial" w:cs="Arial"/>
          <w:sz w:val="15"/>
          <w:szCs w:val="15"/>
        </w:rPr>
        <w:t xml:space="preserve">нного адреса Покупателя на факс или </w:t>
      </w:r>
      <w:r w:rsidRPr="00D76349">
        <w:rPr>
          <w:rFonts w:ascii="Arial" w:hAnsi="Arial" w:cs="Arial"/>
          <w:sz w:val="15"/>
          <w:szCs w:val="15"/>
        </w:rPr>
        <w:t>электронный адрес Поставщика, которые указаны в статье 11 настоящего Договора. Последующее предоставление Поставщику оригинала отгрузочной разнарядки обязательно. В случае непредставления Покупателем оригинала отгрузочной разнарядки до 01-го числа месяца (периода) поставки или ее отличия от предоставленной ранее факсимильной/электронной копии Поставщик вправе без применения к нему штрафных санкций по своему выбору приостановить поставку угля или поставить уголь на условиях, указанных в соответствующих Приложении и/или отгрузочной разнарядке, получ</w:t>
      </w:r>
      <w:r>
        <w:rPr>
          <w:rFonts w:ascii="Arial" w:hAnsi="Arial" w:cs="Arial"/>
          <w:sz w:val="15"/>
          <w:szCs w:val="15"/>
        </w:rPr>
        <w:t xml:space="preserve">енной по факсу или </w:t>
      </w:r>
      <w:r w:rsidRPr="00D76349">
        <w:rPr>
          <w:rFonts w:ascii="Arial" w:hAnsi="Arial" w:cs="Arial"/>
          <w:sz w:val="15"/>
          <w:szCs w:val="15"/>
        </w:rPr>
        <w:t>электронной почте.</w:t>
      </w:r>
    </w:p>
    <w:p w:rsidR="00F56961" w:rsidRPr="00D76349" w:rsidRDefault="00F56961" w:rsidP="00F56961">
      <w:pPr>
        <w:pStyle w:val="ab"/>
        <w:numPr>
          <w:ilvl w:val="0"/>
          <w:numId w:val="3"/>
        </w:numPr>
        <w:shd w:val="clear" w:color="auto" w:fill="auto"/>
        <w:tabs>
          <w:tab w:val="left" w:pos="607"/>
        </w:tabs>
        <w:spacing w:before="0" w:after="0" w:line="276" w:lineRule="auto"/>
        <w:ind w:left="540" w:right="40" w:hanging="480"/>
        <w:jc w:val="both"/>
        <w:outlineLvl w:val="1"/>
        <w:rPr>
          <w:rFonts w:ascii="Arial" w:hAnsi="Arial" w:cs="Arial"/>
          <w:sz w:val="15"/>
          <w:szCs w:val="15"/>
        </w:rPr>
      </w:pPr>
      <w:r w:rsidRPr="00D76349">
        <w:rPr>
          <w:rFonts w:ascii="Arial" w:hAnsi="Arial" w:cs="Arial"/>
          <w:sz w:val="15"/>
          <w:szCs w:val="15"/>
        </w:rPr>
        <w:t xml:space="preserve">Покупатель имеет право вносить изменения в отгрузочную разнарядку (только в части наименования и реквизитов получателя угля, наименования железной дороги, станции назначения и реквизитов станции назначения) до </w:t>
      </w:r>
      <w:r>
        <w:rPr>
          <w:rFonts w:ascii="Arial" w:hAnsi="Arial" w:cs="Arial"/>
          <w:sz w:val="15"/>
          <w:szCs w:val="15"/>
        </w:rPr>
        <w:t xml:space="preserve">последнего дня </w:t>
      </w:r>
      <w:r w:rsidRPr="00D76349">
        <w:rPr>
          <w:rFonts w:ascii="Arial" w:hAnsi="Arial" w:cs="Arial"/>
          <w:sz w:val="15"/>
          <w:szCs w:val="15"/>
        </w:rPr>
        <w:t>месяца</w:t>
      </w:r>
      <w:r>
        <w:rPr>
          <w:rFonts w:ascii="Arial" w:hAnsi="Arial" w:cs="Arial"/>
          <w:sz w:val="15"/>
          <w:szCs w:val="15"/>
        </w:rPr>
        <w:t xml:space="preserve">, </w:t>
      </w:r>
      <w:r w:rsidRPr="00D76349">
        <w:rPr>
          <w:rFonts w:ascii="Arial" w:hAnsi="Arial" w:cs="Arial"/>
          <w:sz w:val="15"/>
          <w:szCs w:val="15"/>
        </w:rPr>
        <w:t>предшествующего месяцу (периоду)</w:t>
      </w:r>
      <w:r>
        <w:rPr>
          <w:rFonts w:ascii="Arial" w:hAnsi="Arial" w:cs="Arial"/>
          <w:sz w:val="15"/>
          <w:szCs w:val="15"/>
        </w:rPr>
        <w:t xml:space="preserve"> </w:t>
      </w:r>
      <w:r w:rsidRPr="00D76349">
        <w:rPr>
          <w:rFonts w:ascii="Arial" w:hAnsi="Arial" w:cs="Arial"/>
          <w:sz w:val="15"/>
          <w:szCs w:val="15"/>
        </w:rPr>
        <w:t xml:space="preserve"> поставки. При этом Покупатель обязан оплатить дополнительные сборы (в соответствии с утвержденными грузоперевозчиком железнодорожными тарифами), связанные с изменением поданной грузоотправителем заявки, и иные дополнительные расходы Поставщика, понесенные им вследствие принятия от Покупателя изменений в отгрузочную разнарядку.</w:t>
      </w:r>
      <w:r>
        <w:rPr>
          <w:rFonts w:ascii="Arial" w:hAnsi="Arial" w:cs="Arial"/>
          <w:sz w:val="15"/>
          <w:szCs w:val="15"/>
        </w:rPr>
        <w:t xml:space="preserve"> </w:t>
      </w:r>
    </w:p>
    <w:p w:rsidR="00F56961" w:rsidRPr="00D76349" w:rsidRDefault="00F56961" w:rsidP="00F56961">
      <w:pPr>
        <w:pStyle w:val="ab"/>
        <w:shd w:val="clear" w:color="auto" w:fill="auto"/>
        <w:spacing w:before="0" w:after="0" w:line="276" w:lineRule="auto"/>
        <w:ind w:left="540" w:right="40" w:firstLine="0"/>
        <w:jc w:val="both"/>
        <w:outlineLvl w:val="1"/>
        <w:rPr>
          <w:rFonts w:ascii="Arial" w:hAnsi="Arial" w:cs="Arial"/>
          <w:sz w:val="15"/>
          <w:szCs w:val="15"/>
        </w:rPr>
      </w:pPr>
      <w:r w:rsidRPr="00D76349">
        <w:rPr>
          <w:rFonts w:ascii="Arial" w:hAnsi="Arial" w:cs="Arial"/>
          <w:sz w:val="15"/>
          <w:szCs w:val="15"/>
        </w:rPr>
        <w:t>Изменения в отгрузочную разнарядку также могут направляться с испол</w:t>
      </w:r>
      <w:r>
        <w:rPr>
          <w:rFonts w:ascii="Arial" w:hAnsi="Arial" w:cs="Arial"/>
          <w:sz w:val="15"/>
          <w:szCs w:val="15"/>
        </w:rPr>
        <w:t>ьзованием средств факсимильной или</w:t>
      </w:r>
      <w:r w:rsidRPr="00D76349">
        <w:rPr>
          <w:rFonts w:ascii="Arial" w:hAnsi="Arial" w:cs="Arial"/>
          <w:sz w:val="15"/>
          <w:szCs w:val="15"/>
        </w:rPr>
        <w:t xml:space="preserve"> электронной связи, как это указано в пункте 2.2 настоящего Договора, с обязательным последующим предоставлением Поставщику оригинала.</w:t>
      </w:r>
    </w:p>
    <w:p w:rsidR="00F56961" w:rsidRPr="00D76349" w:rsidRDefault="00F56961" w:rsidP="00F56961">
      <w:pPr>
        <w:pStyle w:val="ab"/>
        <w:numPr>
          <w:ilvl w:val="0"/>
          <w:numId w:val="3"/>
        </w:numPr>
        <w:shd w:val="clear" w:color="auto" w:fill="auto"/>
        <w:tabs>
          <w:tab w:val="left" w:pos="588"/>
        </w:tabs>
        <w:spacing w:before="0" w:after="0" w:line="276" w:lineRule="auto"/>
        <w:ind w:left="540" w:right="40" w:hanging="480"/>
        <w:jc w:val="both"/>
        <w:outlineLvl w:val="1"/>
        <w:rPr>
          <w:rFonts w:ascii="Arial" w:hAnsi="Arial" w:cs="Arial"/>
          <w:sz w:val="15"/>
          <w:szCs w:val="15"/>
        </w:rPr>
      </w:pPr>
      <w:r w:rsidRPr="00D76349">
        <w:rPr>
          <w:rFonts w:ascii="Arial" w:hAnsi="Arial" w:cs="Arial"/>
          <w:sz w:val="15"/>
          <w:szCs w:val="15"/>
        </w:rPr>
        <w:t>Допускается поставка согласованного в Приложении объема угля партиями по графику, согласованному Сторонами. Срок поставки последней партии не должен превышать срока (периода) поставки угля, указанной в соответствующем Приложении.</w:t>
      </w:r>
    </w:p>
    <w:p w:rsidR="00F56961" w:rsidRPr="00D76349" w:rsidRDefault="00F56961" w:rsidP="00F56961">
      <w:pPr>
        <w:pStyle w:val="ab"/>
        <w:numPr>
          <w:ilvl w:val="0"/>
          <w:numId w:val="3"/>
        </w:numPr>
        <w:shd w:val="clear" w:color="auto" w:fill="auto"/>
        <w:tabs>
          <w:tab w:val="left" w:pos="588"/>
        </w:tabs>
        <w:spacing w:before="0" w:after="0" w:line="276" w:lineRule="auto"/>
        <w:ind w:left="540" w:right="40" w:hanging="480"/>
        <w:jc w:val="both"/>
        <w:outlineLvl w:val="1"/>
        <w:rPr>
          <w:rFonts w:ascii="Arial" w:hAnsi="Arial" w:cs="Arial"/>
          <w:sz w:val="15"/>
          <w:szCs w:val="15"/>
        </w:rPr>
      </w:pPr>
      <w:r w:rsidRPr="00D76349">
        <w:rPr>
          <w:rFonts w:ascii="Arial" w:hAnsi="Arial" w:cs="Arial"/>
          <w:sz w:val="15"/>
          <w:szCs w:val="15"/>
        </w:rPr>
        <w:t>Поставщик вправе производить досрочную поставку угля с согласия Покупателя. Согласием Покупателя на досрочную поставку считается направление в адрес Поставщика по средствам факсимильной</w:t>
      </w:r>
      <w:r>
        <w:rPr>
          <w:rFonts w:ascii="Arial" w:hAnsi="Arial" w:cs="Arial"/>
          <w:sz w:val="15"/>
          <w:szCs w:val="15"/>
        </w:rPr>
        <w:t xml:space="preserve"> или электронной</w:t>
      </w:r>
      <w:r w:rsidRPr="00D76349">
        <w:rPr>
          <w:rFonts w:ascii="Arial" w:hAnsi="Arial" w:cs="Arial"/>
          <w:sz w:val="15"/>
          <w:szCs w:val="15"/>
        </w:rPr>
        <w:t xml:space="preserve"> связи документа, подтверждающего согласие Покупателя на досрочную поставку.</w:t>
      </w:r>
    </w:p>
    <w:p w:rsidR="00F56961" w:rsidRPr="00D76349" w:rsidRDefault="00F56961" w:rsidP="00F56961">
      <w:pPr>
        <w:pStyle w:val="ab"/>
        <w:numPr>
          <w:ilvl w:val="0"/>
          <w:numId w:val="3"/>
        </w:numPr>
        <w:shd w:val="clear" w:color="auto" w:fill="auto"/>
        <w:tabs>
          <w:tab w:val="left" w:pos="569"/>
        </w:tabs>
        <w:spacing w:before="0" w:after="0" w:line="276" w:lineRule="auto"/>
        <w:ind w:left="540" w:right="40" w:hanging="480"/>
        <w:jc w:val="both"/>
        <w:outlineLvl w:val="1"/>
        <w:rPr>
          <w:rFonts w:ascii="Arial" w:hAnsi="Arial" w:cs="Arial"/>
          <w:sz w:val="15"/>
          <w:szCs w:val="15"/>
        </w:rPr>
      </w:pPr>
      <w:r w:rsidRPr="00D76349">
        <w:rPr>
          <w:rFonts w:ascii="Arial" w:hAnsi="Arial" w:cs="Arial"/>
          <w:sz w:val="15"/>
          <w:szCs w:val="15"/>
        </w:rPr>
        <w:t>Поставщик обязан своевременно предоставить Покупателю отгрузочные и иные документы. Допускается передача отгрузочных документов и счетов-фактур по средствам факсимильной</w:t>
      </w:r>
      <w:r>
        <w:rPr>
          <w:rFonts w:ascii="Arial" w:hAnsi="Arial" w:cs="Arial"/>
          <w:sz w:val="15"/>
          <w:szCs w:val="15"/>
        </w:rPr>
        <w:t xml:space="preserve"> или электронной</w:t>
      </w:r>
      <w:r w:rsidRPr="00D76349">
        <w:rPr>
          <w:rFonts w:ascii="Arial" w:hAnsi="Arial" w:cs="Arial"/>
          <w:sz w:val="15"/>
          <w:szCs w:val="15"/>
        </w:rPr>
        <w:t xml:space="preserve"> связи. Обмен оригиналами документов обязателен.</w:t>
      </w:r>
    </w:p>
    <w:p w:rsidR="00F56961" w:rsidRPr="00D76349" w:rsidRDefault="00F56961" w:rsidP="00F56961">
      <w:pPr>
        <w:pStyle w:val="ab"/>
        <w:numPr>
          <w:ilvl w:val="0"/>
          <w:numId w:val="3"/>
        </w:numPr>
        <w:shd w:val="clear" w:color="auto" w:fill="auto"/>
        <w:tabs>
          <w:tab w:val="left" w:pos="569"/>
        </w:tabs>
        <w:spacing w:before="0" w:after="0" w:line="276" w:lineRule="auto"/>
        <w:ind w:left="540" w:right="40" w:hanging="480"/>
        <w:jc w:val="both"/>
        <w:outlineLvl w:val="1"/>
        <w:rPr>
          <w:rFonts w:ascii="Arial" w:hAnsi="Arial" w:cs="Arial"/>
          <w:sz w:val="15"/>
          <w:szCs w:val="15"/>
        </w:rPr>
      </w:pPr>
      <w:r w:rsidRPr="00D76349">
        <w:rPr>
          <w:rFonts w:ascii="Arial" w:hAnsi="Arial" w:cs="Arial"/>
          <w:sz w:val="15"/>
          <w:szCs w:val="15"/>
        </w:rPr>
        <w:t xml:space="preserve">Дата поставки угля (дата исполнения обязательств Поставщика по поставке угля) определяется в Приложении. Право собственности на уголь, а также риск случайной гибели и/или случайного его повреждения переходят к Покупателю с момента </w:t>
      </w:r>
      <w:r>
        <w:rPr>
          <w:rFonts w:ascii="Arial" w:hAnsi="Arial" w:cs="Arial"/>
          <w:sz w:val="15"/>
          <w:szCs w:val="15"/>
        </w:rPr>
        <w:t>получения угля на станции «Благовещенск»</w:t>
      </w:r>
    </w:p>
    <w:p w:rsidR="00F56961" w:rsidRPr="00D76349" w:rsidRDefault="00F56961" w:rsidP="00F56961">
      <w:pPr>
        <w:pStyle w:val="10"/>
        <w:keepNext/>
        <w:keepLines/>
        <w:shd w:val="clear" w:color="auto" w:fill="auto"/>
        <w:spacing w:after="0" w:line="276" w:lineRule="auto"/>
        <w:ind w:left="540" w:hanging="480"/>
        <w:jc w:val="both"/>
        <w:rPr>
          <w:rFonts w:ascii="Arial" w:hAnsi="Arial" w:cs="Arial"/>
          <w:sz w:val="15"/>
          <w:szCs w:val="15"/>
        </w:rPr>
      </w:pPr>
      <w:bookmarkStart w:id="4" w:name="bookmark3"/>
      <w:r w:rsidRPr="00D76349">
        <w:rPr>
          <w:rFonts w:ascii="Arial" w:hAnsi="Arial" w:cs="Arial"/>
          <w:sz w:val="15"/>
          <w:szCs w:val="15"/>
        </w:rPr>
        <w:t>Статья 3. Цены и порядок расчетов</w:t>
      </w:r>
      <w:bookmarkEnd w:id="4"/>
    </w:p>
    <w:p w:rsidR="00F56961" w:rsidRPr="00D76349" w:rsidRDefault="00F56961" w:rsidP="00F56961">
      <w:pPr>
        <w:numPr>
          <w:ilvl w:val="0"/>
          <w:numId w:val="16"/>
        </w:numPr>
        <w:tabs>
          <w:tab w:val="clear" w:pos="851"/>
          <w:tab w:val="num" w:pos="540"/>
        </w:tabs>
        <w:autoSpaceDE w:val="0"/>
        <w:autoSpaceDN w:val="0"/>
        <w:spacing w:line="276" w:lineRule="auto"/>
        <w:ind w:left="567" w:hanging="567"/>
        <w:jc w:val="both"/>
        <w:outlineLvl w:val="1"/>
        <w:rPr>
          <w:rFonts w:ascii="Arial" w:hAnsi="Arial" w:cs="Arial"/>
          <w:sz w:val="15"/>
          <w:szCs w:val="15"/>
        </w:rPr>
      </w:pPr>
      <w:r w:rsidRPr="00D76349">
        <w:rPr>
          <w:rFonts w:ascii="Arial" w:hAnsi="Arial" w:cs="Arial"/>
          <w:sz w:val="15"/>
          <w:szCs w:val="15"/>
        </w:rPr>
        <w:t xml:space="preserve">Стороны обязуются осуществлять расчеты по Договору в безналичном порядке путем перечисления денежных средств на банковские счета Сторон, указанные в статье 11 Договора. </w:t>
      </w:r>
    </w:p>
    <w:p w:rsidR="00E11DCD" w:rsidRPr="00D76349" w:rsidRDefault="00E11DCD" w:rsidP="00E11DCD">
      <w:pPr>
        <w:numPr>
          <w:ilvl w:val="0"/>
          <w:numId w:val="16"/>
        </w:numPr>
        <w:tabs>
          <w:tab w:val="clear" w:pos="851"/>
          <w:tab w:val="num" w:pos="540"/>
        </w:tabs>
        <w:autoSpaceDE w:val="0"/>
        <w:autoSpaceDN w:val="0"/>
        <w:adjustRightInd w:val="0"/>
        <w:spacing w:line="276" w:lineRule="auto"/>
        <w:ind w:left="567" w:hanging="567"/>
        <w:jc w:val="both"/>
        <w:outlineLvl w:val="1"/>
        <w:rPr>
          <w:rFonts w:ascii="Arial" w:hAnsi="Arial" w:cs="Arial"/>
          <w:sz w:val="15"/>
          <w:szCs w:val="15"/>
        </w:rPr>
      </w:pPr>
      <w:bookmarkStart w:id="5" w:name="_GoBack"/>
      <w:r w:rsidRPr="00D76349">
        <w:rPr>
          <w:rFonts w:ascii="Arial" w:hAnsi="Arial" w:cs="Arial"/>
          <w:sz w:val="15"/>
          <w:szCs w:val="15"/>
        </w:rPr>
        <w:t xml:space="preserve">Оплата за поставляемый Уголь осуществляется в течение </w:t>
      </w:r>
      <w:r>
        <w:rPr>
          <w:rFonts w:ascii="Arial" w:hAnsi="Arial" w:cs="Arial"/>
          <w:sz w:val="15"/>
          <w:szCs w:val="15"/>
        </w:rPr>
        <w:t>10-ти</w:t>
      </w:r>
      <w:r w:rsidRPr="00D76349">
        <w:rPr>
          <w:rFonts w:ascii="Arial" w:hAnsi="Arial" w:cs="Arial"/>
          <w:sz w:val="15"/>
          <w:szCs w:val="15"/>
        </w:rPr>
        <w:t xml:space="preserve"> (</w:t>
      </w:r>
      <w:r>
        <w:rPr>
          <w:rFonts w:ascii="Arial" w:hAnsi="Arial" w:cs="Arial"/>
          <w:sz w:val="15"/>
          <w:szCs w:val="15"/>
        </w:rPr>
        <w:t>десяти</w:t>
      </w:r>
      <w:r w:rsidRPr="00D76349">
        <w:rPr>
          <w:rFonts w:ascii="Arial" w:hAnsi="Arial" w:cs="Arial"/>
          <w:sz w:val="15"/>
          <w:szCs w:val="15"/>
        </w:rPr>
        <w:t>) банковских дней по факту отгрузки</w:t>
      </w:r>
      <w:r>
        <w:rPr>
          <w:rFonts w:ascii="Arial" w:hAnsi="Arial" w:cs="Arial"/>
          <w:sz w:val="15"/>
          <w:szCs w:val="15"/>
        </w:rPr>
        <w:t xml:space="preserve"> </w:t>
      </w:r>
      <w:r w:rsidRPr="00D76349">
        <w:rPr>
          <w:rFonts w:ascii="Arial" w:hAnsi="Arial" w:cs="Arial"/>
          <w:color w:val="auto"/>
          <w:sz w:val="15"/>
          <w:szCs w:val="15"/>
        </w:rPr>
        <w:t>на основании выставленного Поставщиком Счета. Фактом отгрузки, для целей настоящего договора, считается дата проставления штемпеля станции отправления в ж.д. накладной/квитанции о приеме груза к перевозке.</w:t>
      </w:r>
    </w:p>
    <w:bookmarkEnd w:id="5"/>
    <w:p w:rsidR="00F56961" w:rsidRPr="00854886" w:rsidRDefault="00F56961" w:rsidP="00F56961">
      <w:pPr>
        <w:numPr>
          <w:ilvl w:val="0"/>
          <w:numId w:val="16"/>
        </w:numPr>
        <w:tabs>
          <w:tab w:val="clear" w:pos="851"/>
          <w:tab w:val="num" w:pos="540"/>
        </w:tabs>
        <w:autoSpaceDE w:val="0"/>
        <w:autoSpaceDN w:val="0"/>
        <w:adjustRightInd w:val="0"/>
        <w:spacing w:line="276" w:lineRule="auto"/>
        <w:ind w:left="567" w:hanging="567"/>
        <w:jc w:val="both"/>
        <w:outlineLvl w:val="1"/>
        <w:rPr>
          <w:rFonts w:ascii="Arial" w:hAnsi="Arial" w:cs="Arial"/>
          <w:sz w:val="15"/>
          <w:szCs w:val="15"/>
        </w:rPr>
      </w:pPr>
      <w:r w:rsidRPr="00854886">
        <w:rPr>
          <w:rFonts w:ascii="Arial" w:hAnsi="Arial" w:cs="Arial"/>
          <w:color w:val="auto"/>
          <w:sz w:val="15"/>
          <w:szCs w:val="15"/>
        </w:rPr>
        <w:t>Акт приема-передачи и товарная накладная, подписанные со стороны Поставщика, представляются Покупателю одновременно с поставкой угля.</w:t>
      </w:r>
    </w:p>
    <w:p w:rsidR="00F56961" w:rsidRPr="00D76349" w:rsidRDefault="00F56961" w:rsidP="00F56961">
      <w:pPr>
        <w:autoSpaceDE w:val="0"/>
        <w:autoSpaceDN w:val="0"/>
        <w:adjustRightInd w:val="0"/>
        <w:spacing w:line="276" w:lineRule="auto"/>
        <w:ind w:left="567"/>
        <w:jc w:val="both"/>
        <w:outlineLvl w:val="1"/>
        <w:rPr>
          <w:rFonts w:ascii="Arial" w:hAnsi="Arial" w:cs="Arial"/>
          <w:sz w:val="15"/>
          <w:szCs w:val="15"/>
        </w:rPr>
      </w:pPr>
      <w:r w:rsidRPr="00D76349">
        <w:rPr>
          <w:rFonts w:ascii="Arial" w:hAnsi="Arial" w:cs="Arial"/>
          <w:sz w:val="15"/>
          <w:szCs w:val="15"/>
        </w:rPr>
        <w:t>Покупатель обязан в течение 10 (десяти) рабочих дней с момента предоставления Поставщиком Акта приема-передачи, товарной накладной подписать указанные документы, либо направить в адрес Поставщика письменные мотивированные возражения об отказе от подписания документов (любого из указанных документов).</w:t>
      </w:r>
    </w:p>
    <w:p w:rsidR="00F56961" w:rsidRPr="00D76349" w:rsidRDefault="00F56961" w:rsidP="00F56961">
      <w:pPr>
        <w:pStyle w:val="310"/>
        <w:numPr>
          <w:ilvl w:val="0"/>
          <w:numId w:val="16"/>
        </w:numPr>
        <w:tabs>
          <w:tab w:val="clear" w:pos="851"/>
          <w:tab w:val="num" w:pos="540"/>
        </w:tabs>
        <w:spacing w:line="276" w:lineRule="auto"/>
        <w:ind w:left="567" w:hanging="567"/>
        <w:outlineLvl w:val="1"/>
        <w:rPr>
          <w:rFonts w:ascii="Arial" w:hAnsi="Arial" w:cs="Arial"/>
          <w:color w:val="auto"/>
          <w:sz w:val="15"/>
          <w:szCs w:val="15"/>
        </w:rPr>
      </w:pPr>
      <w:r w:rsidRPr="00D76349">
        <w:rPr>
          <w:rFonts w:ascii="Arial" w:hAnsi="Arial" w:cs="Arial"/>
          <w:color w:val="auto"/>
          <w:sz w:val="15"/>
          <w:szCs w:val="15"/>
        </w:rPr>
        <w:lastRenderedPageBreak/>
        <w:t>В случае предоставления ненадлежащим образом оформленных и не соответствующих требованиям законодательства документов, документы считаются не предоставленными. О предоставлении ненадлежащим образом оформленных и не соответствующих требованиям законодательства документов Покупатель извещает Поставщика уведомлением, направляемым по факсу</w:t>
      </w:r>
      <w:r>
        <w:rPr>
          <w:rFonts w:ascii="Arial" w:hAnsi="Arial" w:cs="Arial"/>
          <w:color w:val="auto"/>
          <w:sz w:val="15"/>
          <w:szCs w:val="15"/>
        </w:rPr>
        <w:t xml:space="preserve"> или электронной почте</w:t>
      </w:r>
      <w:r w:rsidRPr="00D76349">
        <w:rPr>
          <w:rFonts w:ascii="Arial" w:hAnsi="Arial" w:cs="Arial"/>
          <w:color w:val="auto"/>
          <w:sz w:val="15"/>
          <w:szCs w:val="15"/>
        </w:rPr>
        <w:t>.</w:t>
      </w:r>
    </w:p>
    <w:p w:rsidR="00F56961" w:rsidRPr="00D76349" w:rsidRDefault="00F56961" w:rsidP="00F56961">
      <w:pPr>
        <w:pStyle w:val="ab"/>
        <w:shd w:val="clear" w:color="auto" w:fill="auto"/>
        <w:tabs>
          <w:tab w:val="num" w:pos="540"/>
        </w:tabs>
        <w:spacing w:before="0" w:after="0" w:line="276" w:lineRule="auto"/>
        <w:ind w:left="567" w:right="40" w:hanging="567"/>
        <w:jc w:val="both"/>
        <w:outlineLvl w:val="1"/>
        <w:rPr>
          <w:rFonts w:ascii="Arial" w:hAnsi="Arial" w:cs="Arial"/>
          <w:sz w:val="15"/>
          <w:szCs w:val="15"/>
        </w:rPr>
      </w:pPr>
      <w:r w:rsidRPr="00D76349">
        <w:rPr>
          <w:rFonts w:ascii="Arial" w:hAnsi="Arial" w:cs="Arial"/>
          <w:sz w:val="15"/>
          <w:szCs w:val="15"/>
        </w:rPr>
        <w:t>3.5.</w:t>
      </w:r>
      <w:r w:rsidRPr="00D76349">
        <w:rPr>
          <w:rFonts w:ascii="Arial" w:hAnsi="Arial" w:cs="Arial"/>
          <w:sz w:val="15"/>
          <w:szCs w:val="15"/>
        </w:rPr>
        <w:tab/>
        <w:t>Покупатель обязан в платежном поручении в графе «Назначение платежа» указывать номер и дату настоящего Договора.</w:t>
      </w:r>
    </w:p>
    <w:p w:rsidR="00F56961" w:rsidRPr="00D76349" w:rsidRDefault="00F56961" w:rsidP="00F56961">
      <w:pPr>
        <w:pStyle w:val="ab"/>
        <w:shd w:val="clear" w:color="auto" w:fill="auto"/>
        <w:tabs>
          <w:tab w:val="num" w:pos="540"/>
        </w:tabs>
        <w:spacing w:before="0" w:after="0" w:line="276" w:lineRule="auto"/>
        <w:ind w:left="567" w:right="40" w:hanging="567"/>
        <w:jc w:val="both"/>
        <w:outlineLvl w:val="1"/>
        <w:rPr>
          <w:rFonts w:ascii="Arial" w:hAnsi="Arial" w:cs="Arial"/>
          <w:sz w:val="15"/>
          <w:szCs w:val="15"/>
        </w:rPr>
      </w:pPr>
      <w:r w:rsidRPr="00D76349">
        <w:rPr>
          <w:rFonts w:ascii="Arial" w:hAnsi="Arial" w:cs="Arial"/>
          <w:sz w:val="15"/>
          <w:szCs w:val="15"/>
        </w:rPr>
        <w:t>3.6.</w:t>
      </w:r>
      <w:r w:rsidRPr="00D76349">
        <w:rPr>
          <w:rFonts w:ascii="Arial" w:hAnsi="Arial" w:cs="Arial"/>
          <w:sz w:val="15"/>
          <w:szCs w:val="15"/>
        </w:rPr>
        <w:tab/>
        <w:t>Не реже чем раз в квартал Стороны подписывают Акт сверки расчетов по настоящему Договору в двух экземплярах. Покупатель обязан в течение 5 (пяти) календарных дней от даты получения Акта сверки от Поставщика, возвращать Поставщику подписанный и заверенный печатью экземпляр Акта сверки. В случае, если учетные данные Покупателя не совпадают с данными, указанными Поставщиком в Акте сверки, Покупатель обязан подписать полученный Акт сверки с разногласиями и в вышеуказанный срок направить один экземпляр (оригинал) Поставщику, приложив обосновывающие документы.</w:t>
      </w:r>
    </w:p>
    <w:p w:rsidR="00F56961" w:rsidRPr="00D76349" w:rsidRDefault="00F56961" w:rsidP="00F56961">
      <w:pPr>
        <w:pStyle w:val="af1"/>
        <w:tabs>
          <w:tab w:val="num" w:pos="540"/>
          <w:tab w:val="num" w:pos="1320"/>
        </w:tabs>
        <w:spacing w:after="0" w:line="276" w:lineRule="auto"/>
        <w:ind w:left="567" w:hanging="567"/>
        <w:jc w:val="both"/>
        <w:outlineLvl w:val="1"/>
        <w:rPr>
          <w:rFonts w:ascii="Arial" w:hAnsi="Arial" w:cs="Arial"/>
          <w:sz w:val="15"/>
          <w:szCs w:val="15"/>
        </w:rPr>
      </w:pPr>
      <w:r w:rsidRPr="00D76349">
        <w:rPr>
          <w:rFonts w:ascii="Arial" w:hAnsi="Arial" w:cs="Arial"/>
          <w:sz w:val="15"/>
          <w:szCs w:val="15"/>
        </w:rPr>
        <w:t>3.7.</w:t>
      </w:r>
      <w:r w:rsidRPr="00D76349">
        <w:rPr>
          <w:rFonts w:ascii="Arial" w:hAnsi="Arial" w:cs="Arial"/>
          <w:sz w:val="15"/>
          <w:szCs w:val="15"/>
        </w:rPr>
        <w:tab/>
        <w:t>При увеличении отпускной цены производителя, Поставщик обязуется поставить уголь в количестве и по цене, зафиксированной в соответствующем Приложении. П</w:t>
      </w:r>
      <w:r>
        <w:rPr>
          <w:rFonts w:ascii="Arial" w:hAnsi="Arial" w:cs="Arial"/>
          <w:sz w:val="15"/>
          <w:szCs w:val="15"/>
        </w:rPr>
        <w:t>ри изменении железнодорожного</w:t>
      </w:r>
      <w:r w:rsidRPr="00D76349">
        <w:rPr>
          <w:rFonts w:ascii="Arial" w:hAnsi="Arial" w:cs="Arial"/>
          <w:sz w:val="15"/>
          <w:szCs w:val="15"/>
        </w:rPr>
        <w:t xml:space="preserve"> тарифа</w:t>
      </w:r>
      <w:r>
        <w:rPr>
          <w:rFonts w:ascii="Arial" w:hAnsi="Arial" w:cs="Arial"/>
          <w:sz w:val="15"/>
          <w:szCs w:val="15"/>
        </w:rPr>
        <w:t>, согласно приказу ФАС России,</w:t>
      </w:r>
      <w:r w:rsidRPr="00D76349">
        <w:rPr>
          <w:rFonts w:ascii="Arial" w:hAnsi="Arial" w:cs="Arial"/>
          <w:sz w:val="15"/>
          <w:szCs w:val="15"/>
        </w:rPr>
        <w:t xml:space="preserve"> цена на уголь увеличивается, соразмерно увеличению тарифа. Об изменении стоимости угля Поставщик обязан уведомить Покупателя до его отгрузки.</w:t>
      </w:r>
    </w:p>
    <w:p w:rsidR="00F56961" w:rsidRPr="00D76349" w:rsidRDefault="00F56961" w:rsidP="00F56961">
      <w:pPr>
        <w:pStyle w:val="10"/>
        <w:keepNext/>
        <w:keepLines/>
        <w:shd w:val="clear" w:color="auto" w:fill="auto"/>
        <w:spacing w:after="0" w:line="276" w:lineRule="auto"/>
        <w:ind w:left="540"/>
        <w:jc w:val="both"/>
        <w:rPr>
          <w:rFonts w:ascii="Arial" w:hAnsi="Arial" w:cs="Arial"/>
          <w:sz w:val="15"/>
          <w:szCs w:val="15"/>
        </w:rPr>
      </w:pPr>
      <w:bookmarkStart w:id="6" w:name="bookmark4"/>
      <w:r w:rsidRPr="00D76349">
        <w:rPr>
          <w:rFonts w:ascii="Arial" w:hAnsi="Arial" w:cs="Arial"/>
          <w:sz w:val="15"/>
          <w:szCs w:val="15"/>
        </w:rPr>
        <w:t>Статья 4. Доставка угля</w:t>
      </w:r>
      <w:bookmarkEnd w:id="6"/>
    </w:p>
    <w:p w:rsidR="00F56961" w:rsidRPr="00D76349" w:rsidRDefault="00F56961" w:rsidP="00F56961">
      <w:pPr>
        <w:pStyle w:val="ab"/>
        <w:numPr>
          <w:ilvl w:val="1"/>
          <w:numId w:val="18"/>
        </w:numPr>
        <w:shd w:val="clear" w:color="auto" w:fill="auto"/>
        <w:tabs>
          <w:tab w:val="left" w:pos="567"/>
        </w:tabs>
        <w:spacing w:before="0" w:after="0" w:line="276" w:lineRule="auto"/>
        <w:ind w:left="567" w:right="40" w:hanging="567"/>
        <w:jc w:val="both"/>
        <w:outlineLvl w:val="1"/>
        <w:rPr>
          <w:rFonts w:ascii="Arial" w:hAnsi="Arial" w:cs="Arial"/>
          <w:sz w:val="15"/>
          <w:szCs w:val="15"/>
        </w:rPr>
      </w:pPr>
      <w:r w:rsidRPr="00D76349">
        <w:rPr>
          <w:rFonts w:ascii="Arial" w:hAnsi="Arial" w:cs="Arial"/>
          <w:sz w:val="15"/>
          <w:szCs w:val="15"/>
        </w:rPr>
        <w:t>Если иное не оговорено в Приложении расходы по доставке угля от станции отправления до Пункта назначения, дополнительные железнодорожные сборы включены в стоимость угля.</w:t>
      </w:r>
    </w:p>
    <w:p w:rsidR="00F56961" w:rsidRPr="00D76349" w:rsidRDefault="00F56961" w:rsidP="00F56961">
      <w:pPr>
        <w:pStyle w:val="ab"/>
        <w:numPr>
          <w:ilvl w:val="1"/>
          <w:numId w:val="18"/>
        </w:numPr>
        <w:shd w:val="clear" w:color="auto" w:fill="auto"/>
        <w:tabs>
          <w:tab w:val="left" w:pos="567"/>
        </w:tabs>
        <w:spacing w:before="0" w:after="0" w:line="276" w:lineRule="auto"/>
        <w:ind w:left="567" w:right="40" w:hanging="567"/>
        <w:jc w:val="both"/>
        <w:outlineLvl w:val="1"/>
        <w:rPr>
          <w:rFonts w:ascii="Arial" w:hAnsi="Arial" w:cs="Arial"/>
          <w:sz w:val="15"/>
          <w:szCs w:val="15"/>
        </w:rPr>
      </w:pPr>
      <w:r w:rsidRPr="00D76349">
        <w:rPr>
          <w:rFonts w:ascii="Arial" w:hAnsi="Arial" w:cs="Arial"/>
          <w:sz w:val="15"/>
          <w:szCs w:val="15"/>
        </w:rPr>
        <w:t xml:space="preserve">Если иное не оговорено в Приложении доставка угля от станции отправления до Пункта назначения оплачивается Поставщиком самостоятельно путем оформления разрешительной (проплатной) телеграммы на ж/д перевозки, согласно поданной заявке ГУ-12 и указанным в отгрузочной разнарядке адресам и объемам. </w:t>
      </w:r>
      <w:bookmarkStart w:id="7" w:name="bookmark5"/>
    </w:p>
    <w:p w:rsidR="00F56961" w:rsidRPr="00D76349" w:rsidRDefault="00F56961" w:rsidP="00F56961">
      <w:pPr>
        <w:pStyle w:val="10"/>
        <w:keepNext/>
        <w:keepLines/>
        <w:shd w:val="clear" w:color="auto" w:fill="auto"/>
        <w:spacing w:after="0" w:line="276" w:lineRule="auto"/>
        <w:ind w:left="540"/>
        <w:jc w:val="both"/>
        <w:rPr>
          <w:rFonts w:ascii="Arial" w:hAnsi="Arial" w:cs="Arial"/>
          <w:sz w:val="15"/>
          <w:szCs w:val="15"/>
        </w:rPr>
      </w:pPr>
      <w:r w:rsidRPr="00D76349">
        <w:rPr>
          <w:rFonts w:ascii="Arial" w:hAnsi="Arial" w:cs="Arial"/>
          <w:sz w:val="15"/>
          <w:szCs w:val="15"/>
        </w:rPr>
        <w:t>Статья 5. Приемка угля</w:t>
      </w:r>
      <w:bookmarkEnd w:id="7"/>
    </w:p>
    <w:p w:rsidR="00F56961" w:rsidRPr="00D76349" w:rsidRDefault="00F56961" w:rsidP="00F56961">
      <w:pPr>
        <w:pStyle w:val="ab"/>
        <w:numPr>
          <w:ilvl w:val="0"/>
          <w:numId w:val="8"/>
        </w:numPr>
        <w:shd w:val="clear" w:color="auto" w:fill="auto"/>
        <w:tabs>
          <w:tab w:val="left" w:pos="554"/>
        </w:tabs>
        <w:spacing w:before="0" w:after="0" w:line="276" w:lineRule="auto"/>
        <w:ind w:left="540" w:right="40" w:hanging="500"/>
        <w:jc w:val="both"/>
        <w:outlineLvl w:val="1"/>
        <w:rPr>
          <w:rFonts w:ascii="Arial" w:hAnsi="Arial" w:cs="Arial"/>
          <w:sz w:val="15"/>
          <w:szCs w:val="15"/>
        </w:rPr>
      </w:pPr>
      <w:r w:rsidRPr="00D76349">
        <w:rPr>
          <w:rFonts w:ascii="Arial" w:hAnsi="Arial" w:cs="Arial"/>
          <w:sz w:val="15"/>
          <w:szCs w:val="15"/>
        </w:rPr>
        <w:t xml:space="preserve">Приемка угля по количеству осуществляется грузополучателем в одностороннем порядке.  </w:t>
      </w:r>
    </w:p>
    <w:p w:rsidR="00F56961" w:rsidRDefault="00F56961" w:rsidP="00F56961">
      <w:pPr>
        <w:pStyle w:val="ab"/>
        <w:shd w:val="clear" w:color="auto" w:fill="auto"/>
        <w:tabs>
          <w:tab w:val="left" w:pos="554"/>
        </w:tabs>
        <w:spacing w:before="0" w:after="0" w:line="276" w:lineRule="auto"/>
        <w:ind w:left="540" w:right="40" w:firstLine="0"/>
        <w:jc w:val="both"/>
        <w:outlineLvl w:val="1"/>
        <w:rPr>
          <w:rFonts w:ascii="Arial" w:hAnsi="Arial" w:cs="Arial"/>
          <w:sz w:val="15"/>
          <w:szCs w:val="15"/>
        </w:rPr>
      </w:pPr>
      <w:r w:rsidRPr="00D76349">
        <w:rPr>
          <w:rFonts w:ascii="Arial" w:hAnsi="Arial" w:cs="Arial"/>
          <w:sz w:val="15"/>
          <w:szCs w:val="15"/>
        </w:rPr>
        <w:t xml:space="preserve">Приемка угля по количеству осуществляется путем его повагонного взвешивания. При выявлении расхождений с документами Поставщика грузополучатель составляет Акт о приемке, в котором указывается фактически поступившее количество угля. </w:t>
      </w:r>
    </w:p>
    <w:p w:rsidR="003B6F07" w:rsidRPr="003B6F07" w:rsidRDefault="003B6F07" w:rsidP="003B6F07">
      <w:pPr>
        <w:pStyle w:val="ab"/>
        <w:numPr>
          <w:ilvl w:val="0"/>
          <w:numId w:val="8"/>
        </w:numPr>
        <w:shd w:val="clear" w:color="auto" w:fill="auto"/>
        <w:tabs>
          <w:tab w:val="left" w:pos="554"/>
        </w:tabs>
        <w:spacing w:before="0" w:after="0" w:line="276" w:lineRule="auto"/>
        <w:ind w:right="40" w:firstLine="0"/>
        <w:jc w:val="both"/>
        <w:outlineLvl w:val="1"/>
        <w:rPr>
          <w:rFonts w:ascii="Arial" w:hAnsi="Arial" w:cs="Arial"/>
          <w:color w:val="FF0000"/>
          <w:sz w:val="15"/>
          <w:szCs w:val="15"/>
        </w:rPr>
      </w:pPr>
      <w:r w:rsidRPr="003B6F07">
        <w:rPr>
          <w:rFonts w:ascii="Arial" w:hAnsi="Arial" w:cs="Arial"/>
          <w:color w:val="FF0000"/>
          <w:sz w:val="15"/>
          <w:szCs w:val="15"/>
        </w:rPr>
        <w:t xml:space="preserve">Покупатель имеет право направить своего представителя для контроля погрузочных работ осуществляемых Поставщиком  в адрес </w:t>
      </w:r>
    </w:p>
    <w:p w:rsidR="003B6F07" w:rsidRDefault="003B6F07" w:rsidP="003B6F07">
      <w:pPr>
        <w:pStyle w:val="ab"/>
        <w:shd w:val="clear" w:color="auto" w:fill="auto"/>
        <w:tabs>
          <w:tab w:val="left" w:pos="554"/>
        </w:tabs>
        <w:spacing w:before="0" w:after="0" w:line="276" w:lineRule="auto"/>
        <w:ind w:right="40" w:firstLine="0"/>
        <w:jc w:val="both"/>
        <w:outlineLvl w:val="1"/>
        <w:rPr>
          <w:rFonts w:ascii="Arial" w:hAnsi="Arial" w:cs="Arial"/>
          <w:color w:val="FF0000"/>
          <w:sz w:val="15"/>
          <w:szCs w:val="15"/>
        </w:rPr>
      </w:pPr>
      <w:r>
        <w:rPr>
          <w:rFonts w:ascii="Arial" w:hAnsi="Arial" w:cs="Arial"/>
          <w:color w:val="FF0000"/>
          <w:sz w:val="15"/>
          <w:szCs w:val="15"/>
        </w:rPr>
        <w:t xml:space="preserve">            </w:t>
      </w:r>
      <w:r w:rsidRPr="003B6F07">
        <w:rPr>
          <w:rFonts w:ascii="Arial" w:hAnsi="Arial" w:cs="Arial"/>
          <w:color w:val="FF0000"/>
          <w:sz w:val="15"/>
          <w:szCs w:val="15"/>
        </w:rPr>
        <w:t>Покупателя и при необходимости произвести отбор  проб угля на анализ для фактического определения качества поставляемого угля.</w:t>
      </w:r>
    </w:p>
    <w:p w:rsidR="00F56961" w:rsidRPr="00D76349" w:rsidRDefault="00F56961" w:rsidP="00F56961">
      <w:pPr>
        <w:pStyle w:val="ab"/>
        <w:numPr>
          <w:ilvl w:val="0"/>
          <w:numId w:val="8"/>
        </w:numPr>
        <w:shd w:val="clear" w:color="auto" w:fill="auto"/>
        <w:tabs>
          <w:tab w:val="left" w:pos="554"/>
        </w:tabs>
        <w:spacing w:before="0" w:after="0" w:line="276" w:lineRule="auto"/>
        <w:ind w:left="540" w:right="40" w:hanging="500"/>
        <w:jc w:val="both"/>
        <w:outlineLvl w:val="1"/>
        <w:rPr>
          <w:rFonts w:ascii="Arial" w:hAnsi="Arial" w:cs="Arial"/>
          <w:sz w:val="15"/>
          <w:szCs w:val="15"/>
        </w:rPr>
      </w:pPr>
      <w:r w:rsidRPr="00D76349">
        <w:rPr>
          <w:rFonts w:ascii="Arial" w:hAnsi="Arial" w:cs="Arial"/>
          <w:sz w:val="15"/>
          <w:szCs w:val="15"/>
        </w:rPr>
        <w:t xml:space="preserve">После взятия грузополучателем проб угля и составления Акта об отборе проб, последние немедленно направляются на анализ для определения фактического качества угля в </w:t>
      </w:r>
      <w:r>
        <w:rPr>
          <w:rFonts w:ascii="Arial" w:hAnsi="Arial" w:cs="Arial"/>
          <w:sz w:val="15"/>
          <w:szCs w:val="15"/>
        </w:rPr>
        <w:t>атт</w:t>
      </w:r>
      <w:r w:rsidRPr="00D76349">
        <w:rPr>
          <w:rFonts w:ascii="Arial" w:hAnsi="Arial" w:cs="Arial"/>
          <w:sz w:val="15"/>
          <w:szCs w:val="15"/>
        </w:rPr>
        <w:t>естованную углехимическую лабораторию грузополучателя</w:t>
      </w:r>
      <w:r w:rsidR="003B6F07">
        <w:rPr>
          <w:rFonts w:ascii="Arial" w:hAnsi="Arial" w:cs="Arial"/>
          <w:sz w:val="15"/>
          <w:szCs w:val="15"/>
        </w:rPr>
        <w:t>, либо  по месту взятия проб</w:t>
      </w:r>
      <w:r w:rsidRPr="00D76349">
        <w:rPr>
          <w:rFonts w:ascii="Arial" w:hAnsi="Arial" w:cs="Arial"/>
          <w:sz w:val="15"/>
          <w:szCs w:val="15"/>
        </w:rPr>
        <w:t xml:space="preserve">. Допускается распространение результатов выборочной (частичной) проверки качества угля на всю партию. При выявлении расхождений с документами Поставщика по результатам анализа угля грузополучателем оформляется Акт о приемке. Из поступившего угля отбираются три пробы, одна из которых для проведения испытаний лабораторией, вторая – остается на хранении у грузополучателя на срок в 3 года и 1 месяц с момента получения угля, третья - контрольная (в случае возникновения судебного спора – до окончания судебного разбирательства). Пробы опечатываются и подписываются уполномоченным представителем грузополучателя. </w:t>
      </w:r>
    </w:p>
    <w:p w:rsidR="00F56961" w:rsidRPr="00D76349" w:rsidRDefault="00F56961" w:rsidP="00F56961">
      <w:pPr>
        <w:tabs>
          <w:tab w:val="left" w:pos="554"/>
        </w:tabs>
        <w:autoSpaceDE w:val="0"/>
        <w:autoSpaceDN w:val="0"/>
        <w:adjustRightInd w:val="0"/>
        <w:spacing w:line="276" w:lineRule="auto"/>
        <w:ind w:left="567" w:right="-2"/>
        <w:jc w:val="both"/>
        <w:outlineLvl w:val="1"/>
        <w:rPr>
          <w:rFonts w:ascii="Arial" w:hAnsi="Arial" w:cs="Arial"/>
          <w:sz w:val="15"/>
          <w:szCs w:val="15"/>
        </w:rPr>
      </w:pPr>
      <w:r w:rsidRPr="00D76349">
        <w:rPr>
          <w:rFonts w:ascii="Arial" w:hAnsi="Arial" w:cs="Arial"/>
          <w:sz w:val="15"/>
          <w:szCs w:val="15"/>
        </w:rPr>
        <w:t xml:space="preserve">После завершения процессов взвешивания и взятия проб грузополучатель вправе осуществить разгрузку (сжигание) или иным способом распорядиться полученным углем.  </w:t>
      </w:r>
    </w:p>
    <w:p w:rsidR="00F56961" w:rsidRPr="00D76349" w:rsidRDefault="00F56961" w:rsidP="00F56961">
      <w:pPr>
        <w:tabs>
          <w:tab w:val="left" w:pos="554"/>
        </w:tabs>
        <w:autoSpaceDE w:val="0"/>
        <w:autoSpaceDN w:val="0"/>
        <w:adjustRightInd w:val="0"/>
        <w:spacing w:line="276" w:lineRule="auto"/>
        <w:ind w:left="567" w:right="-2"/>
        <w:jc w:val="both"/>
        <w:outlineLvl w:val="1"/>
        <w:rPr>
          <w:rFonts w:ascii="Arial" w:hAnsi="Arial" w:cs="Arial"/>
          <w:sz w:val="15"/>
          <w:szCs w:val="15"/>
        </w:rPr>
      </w:pPr>
      <w:r w:rsidRPr="00D76349">
        <w:rPr>
          <w:rFonts w:ascii="Arial" w:hAnsi="Arial" w:cs="Arial"/>
          <w:sz w:val="15"/>
          <w:szCs w:val="15"/>
        </w:rPr>
        <w:t xml:space="preserve">При этом Поставщик имеет право на контрольные проверки в любое время приемки угля по качеству и (или) количеству. </w:t>
      </w:r>
    </w:p>
    <w:p w:rsidR="00F56961" w:rsidRPr="00D76349" w:rsidRDefault="00F56961" w:rsidP="00F56961">
      <w:pPr>
        <w:tabs>
          <w:tab w:val="left" w:pos="554"/>
        </w:tabs>
        <w:autoSpaceDE w:val="0"/>
        <w:autoSpaceDN w:val="0"/>
        <w:adjustRightInd w:val="0"/>
        <w:spacing w:line="276" w:lineRule="auto"/>
        <w:ind w:left="567" w:right="-2"/>
        <w:jc w:val="both"/>
        <w:outlineLvl w:val="1"/>
        <w:rPr>
          <w:rFonts w:ascii="Arial" w:hAnsi="Arial" w:cs="Arial"/>
          <w:sz w:val="15"/>
          <w:szCs w:val="15"/>
        </w:rPr>
      </w:pPr>
      <w:r w:rsidRPr="00D76349">
        <w:rPr>
          <w:rFonts w:ascii="Arial" w:hAnsi="Arial" w:cs="Arial"/>
          <w:sz w:val="15"/>
          <w:szCs w:val="15"/>
        </w:rPr>
        <w:t xml:space="preserve">Данные о количестве и (или) качестве угля, указанные в Акте о приемке грузополучателя не подлежат оспариванию Поставщиком за исключением случаев непосредственного присутствия уполномоченного доверенностью представителя (подлинник которой предъявляется грузополучателю и остается у него на хранении на протяжении 3-х лет и 1 месяца по истечении срока ее действия) при взвешивании, отборе проб, испытаниях угля в лаборатории (комплексе) грузополучателя, оформлении Актов об отборе проб, Актов о результатах испытаний, Актов о приемке. </w:t>
      </w:r>
    </w:p>
    <w:p w:rsidR="00F56961" w:rsidRPr="00D76349" w:rsidRDefault="00F56961" w:rsidP="00F56961">
      <w:pPr>
        <w:tabs>
          <w:tab w:val="left" w:pos="554"/>
        </w:tabs>
        <w:autoSpaceDE w:val="0"/>
        <w:autoSpaceDN w:val="0"/>
        <w:adjustRightInd w:val="0"/>
        <w:spacing w:line="276" w:lineRule="auto"/>
        <w:ind w:left="567" w:right="-2"/>
        <w:jc w:val="both"/>
        <w:outlineLvl w:val="1"/>
        <w:rPr>
          <w:rFonts w:ascii="Arial" w:hAnsi="Arial" w:cs="Arial"/>
          <w:sz w:val="15"/>
          <w:szCs w:val="15"/>
        </w:rPr>
      </w:pPr>
      <w:r w:rsidRPr="00D76349">
        <w:rPr>
          <w:rFonts w:ascii="Arial" w:hAnsi="Arial" w:cs="Arial"/>
          <w:sz w:val="15"/>
          <w:szCs w:val="15"/>
        </w:rPr>
        <w:t>В случае прибытия на станцию назначения угля с явными признаками недостачи (нарушения "шапки", ниже уровня бортов и др.) грузополучатель должен потребовать от грузоперевозчика выдачи груза с проверкой веса и составления коммерческого акта.</w:t>
      </w:r>
    </w:p>
    <w:p w:rsidR="00F56961" w:rsidRPr="00D76349" w:rsidRDefault="00F56961" w:rsidP="00F56961">
      <w:pPr>
        <w:tabs>
          <w:tab w:val="left" w:pos="554"/>
        </w:tabs>
        <w:autoSpaceDE w:val="0"/>
        <w:autoSpaceDN w:val="0"/>
        <w:adjustRightInd w:val="0"/>
        <w:spacing w:line="276" w:lineRule="auto"/>
        <w:ind w:left="567" w:right="-2"/>
        <w:jc w:val="both"/>
        <w:outlineLvl w:val="1"/>
        <w:rPr>
          <w:rFonts w:ascii="Arial" w:hAnsi="Arial" w:cs="Arial"/>
          <w:sz w:val="15"/>
          <w:szCs w:val="15"/>
        </w:rPr>
      </w:pPr>
      <w:r w:rsidRPr="00D76349">
        <w:rPr>
          <w:rFonts w:ascii="Arial" w:hAnsi="Arial" w:cs="Arial"/>
          <w:sz w:val="15"/>
          <w:szCs w:val="15"/>
        </w:rPr>
        <w:t>Расчеты за поставленный уголь в случаях выявления Покупателем (грузополучателем) расхождений в количестве (качестве) полученного угля по сравнению с данными Поставщика (грузоотправителя) осуществляются на основании Актов о приемке, составленных Покупателем (грузополучателем) в вышеуказанном порядке.</w:t>
      </w:r>
    </w:p>
    <w:p w:rsidR="00F56961" w:rsidRPr="00D76349" w:rsidRDefault="00F56961" w:rsidP="00F56961">
      <w:pPr>
        <w:pStyle w:val="ab"/>
        <w:numPr>
          <w:ilvl w:val="0"/>
          <w:numId w:val="8"/>
        </w:numPr>
        <w:shd w:val="clear" w:color="auto" w:fill="auto"/>
        <w:tabs>
          <w:tab w:val="left" w:pos="554"/>
        </w:tabs>
        <w:spacing w:before="0" w:after="0" w:line="276" w:lineRule="auto"/>
        <w:ind w:left="540" w:right="40" w:hanging="500"/>
        <w:jc w:val="both"/>
        <w:outlineLvl w:val="1"/>
        <w:rPr>
          <w:rFonts w:ascii="Arial" w:hAnsi="Arial" w:cs="Arial"/>
          <w:sz w:val="15"/>
          <w:szCs w:val="15"/>
        </w:rPr>
      </w:pPr>
      <w:r w:rsidRPr="00D76349">
        <w:rPr>
          <w:rFonts w:ascii="Arial" w:hAnsi="Arial" w:cs="Arial"/>
          <w:sz w:val="15"/>
          <w:szCs w:val="15"/>
        </w:rPr>
        <w:t>В случае обнаружения несоответствия качественных и количественных показателей угля, вызов представителя Поставщика для составления акта обязателен в срок не позднее 24-х часов после обнаружения несоответствия.</w:t>
      </w:r>
    </w:p>
    <w:p w:rsidR="00F56961" w:rsidRPr="00D76349" w:rsidRDefault="00F56961" w:rsidP="00F56961">
      <w:pPr>
        <w:pStyle w:val="ab"/>
        <w:shd w:val="clear" w:color="auto" w:fill="auto"/>
        <w:spacing w:before="0" w:after="0" w:line="276" w:lineRule="auto"/>
        <w:ind w:left="540" w:right="40" w:firstLine="0"/>
        <w:jc w:val="both"/>
        <w:outlineLvl w:val="1"/>
        <w:rPr>
          <w:rFonts w:ascii="Arial" w:hAnsi="Arial" w:cs="Arial"/>
          <w:sz w:val="15"/>
          <w:szCs w:val="15"/>
        </w:rPr>
      </w:pPr>
      <w:r w:rsidRPr="00D76349">
        <w:rPr>
          <w:rFonts w:ascii="Arial" w:hAnsi="Arial" w:cs="Arial"/>
          <w:sz w:val="15"/>
          <w:szCs w:val="15"/>
        </w:rPr>
        <w:t>Представитель Поставщика должен прибыть в течение 24-х (двадцати четырех) часов с момента получения вызова. В случае неприбытия представителя Поставщика в указанный срок Покупатель (грузополучатель) составляет акт самостоятельно</w:t>
      </w:r>
      <w:r>
        <w:rPr>
          <w:rFonts w:ascii="Arial" w:hAnsi="Arial" w:cs="Arial"/>
          <w:sz w:val="15"/>
          <w:szCs w:val="15"/>
        </w:rPr>
        <w:t xml:space="preserve">. </w:t>
      </w:r>
      <w:r w:rsidRPr="00D76349">
        <w:rPr>
          <w:rFonts w:ascii="Arial" w:hAnsi="Arial" w:cs="Arial"/>
          <w:sz w:val="15"/>
          <w:szCs w:val="15"/>
        </w:rPr>
        <w:t xml:space="preserve">В случае несогласия Поставщика с актом, составленным Покупателем (грузополучателем) самостоятельно, Поставщик вправе провести экспертизу с участием представителей </w:t>
      </w:r>
      <w:r>
        <w:rPr>
          <w:rFonts w:ascii="Arial" w:hAnsi="Arial" w:cs="Arial"/>
          <w:sz w:val="15"/>
          <w:szCs w:val="15"/>
        </w:rPr>
        <w:t>сертифицированной лаборатории</w:t>
      </w:r>
      <w:r w:rsidRPr="00D76349">
        <w:rPr>
          <w:rFonts w:ascii="Arial" w:hAnsi="Arial" w:cs="Arial"/>
          <w:sz w:val="15"/>
          <w:szCs w:val="15"/>
        </w:rPr>
        <w:t>. При выявлении по результатам такой экспертизы вины Покупателя, он обязан возместить Поставщику затраты на проведение экспертизы и расходы, связанные с выездом представителя Поставщика для участия в экспертизе, в течении 5 (пяти) банковских дней со дня получения от Поставщика счета с приложением документов, подтверждающих произведенные расходы.</w:t>
      </w:r>
    </w:p>
    <w:p w:rsidR="00F56961" w:rsidRPr="00D76349" w:rsidRDefault="00F56961" w:rsidP="00F56961">
      <w:pPr>
        <w:pStyle w:val="ab"/>
        <w:numPr>
          <w:ilvl w:val="0"/>
          <w:numId w:val="8"/>
        </w:numPr>
        <w:shd w:val="clear" w:color="auto" w:fill="auto"/>
        <w:tabs>
          <w:tab w:val="left" w:pos="520"/>
        </w:tabs>
        <w:spacing w:before="0" w:after="0" w:line="276" w:lineRule="auto"/>
        <w:ind w:left="540" w:right="40" w:hanging="500"/>
        <w:jc w:val="both"/>
        <w:outlineLvl w:val="1"/>
        <w:rPr>
          <w:rFonts w:ascii="Arial" w:hAnsi="Arial" w:cs="Arial"/>
          <w:sz w:val="15"/>
          <w:szCs w:val="15"/>
        </w:rPr>
      </w:pPr>
      <w:r w:rsidRPr="00D76349">
        <w:rPr>
          <w:rFonts w:ascii="Arial" w:hAnsi="Arial" w:cs="Arial"/>
          <w:sz w:val="15"/>
          <w:szCs w:val="15"/>
        </w:rPr>
        <w:t>В случаях, предусмотренных действующими нормативными документами, Покупатель (грузополучатель) должен потребовать от железной дороги выдачи груза с проверкой веса и обязательным составлением соответствующих коммерческих актов.</w:t>
      </w:r>
    </w:p>
    <w:p w:rsidR="00F56961" w:rsidRPr="00D76349" w:rsidRDefault="00F56961" w:rsidP="00F56961">
      <w:pPr>
        <w:pStyle w:val="ab"/>
        <w:numPr>
          <w:ilvl w:val="0"/>
          <w:numId w:val="8"/>
        </w:numPr>
        <w:shd w:val="clear" w:color="auto" w:fill="auto"/>
        <w:tabs>
          <w:tab w:val="left" w:pos="510"/>
        </w:tabs>
        <w:spacing w:before="0" w:after="0" w:line="276" w:lineRule="auto"/>
        <w:ind w:left="540" w:right="40" w:hanging="500"/>
        <w:jc w:val="both"/>
        <w:outlineLvl w:val="1"/>
        <w:rPr>
          <w:rFonts w:ascii="Arial" w:hAnsi="Arial" w:cs="Arial"/>
          <w:sz w:val="15"/>
          <w:szCs w:val="15"/>
        </w:rPr>
      </w:pPr>
      <w:r w:rsidRPr="00D76349">
        <w:rPr>
          <w:rFonts w:ascii="Arial" w:hAnsi="Arial" w:cs="Arial"/>
          <w:sz w:val="15"/>
          <w:szCs w:val="15"/>
        </w:rPr>
        <w:t>При приемке угля по количеству должны учитываться нормы естественной убыли углей, погрешность измерительных приборов, указанная в действующем Акте поверки, и значения предельного расхождения в результатах определения массы груза, а по качеству - базовая погрешность опробования, установленная ГОСТом.</w:t>
      </w:r>
    </w:p>
    <w:p w:rsidR="00F56961" w:rsidRPr="00D76349" w:rsidRDefault="00F56961" w:rsidP="00F56961">
      <w:pPr>
        <w:pStyle w:val="ab"/>
        <w:numPr>
          <w:ilvl w:val="0"/>
          <w:numId w:val="8"/>
        </w:numPr>
        <w:shd w:val="clear" w:color="auto" w:fill="auto"/>
        <w:tabs>
          <w:tab w:val="left" w:pos="510"/>
        </w:tabs>
        <w:spacing w:before="0" w:after="0" w:line="276" w:lineRule="auto"/>
        <w:ind w:left="540" w:right="40" w:hanging="500"/>
        <w:jc w:val="both"/>
        <w:outlineLvl w:val="1"/>
        <w:rPr>
          <w:rFonts w:ascii="Arial" w:hAnsi="Arial" w:cs="Arial"/>
          <w:sz w:val="15"/>
          <w:szCs w:val="15"/>
        </w:rPr>
      </w:pPr>
      <w:r w:rsidRPr="00D76349">
        <w:rPr>
          <w:rFonts w:ascii="Arial" w:hAnsi="Arial" w:cs="Arial"/>
          <w:sz w:val="15"/>
          <w:szCs w:val="15"/>
        </w:rPr>
        <w:t>В случае, когда показатели качества угля не соответствуют на 20% и более от любого из показателей, указанных в пунктах 1.3, 1.4 настоящего Договора, грузополучатель вправе не принимать поставленный уголь, о чем незамедлительно уведомляет Поставщика по реквизитам, предусмотренным статьей 11 Договора. При этом все расходы, связанные с доставкой и переадресовкой не принятого угля (оплата тарифов, сборов, плат и др.), возлагаются на Поставщика.</w:t>
      </w:r>
    </w:p>
    <w:p w:rsidR="00F56961" w:rsidRPr="00D76349" w:rsidRDefault="00F56961" w:rsidP="00F56961">
      <w:pPr>
        <w:pStyle w:val="10"/>
        <w:keepNext/>
        <w:keepLines/>
        <w:shd w:val="clear" w:color="auto" w:fill="auto"/>
        <w:spacing w:after="0" w:line="276" w:lineRule="auto"/>
        <w:ind w:left="540" w:hanging="500"/>
        <w:jc w:val="both"/>
        <w:rPr>
          <w:rFonts w:ascii="Arial" w:hAnsi="Arial" w:cs="Arial"/>
          <w:sz w:val="15"/>
          <w:szCs w:val="15"/>
        </w:rPr>
      </w:pPr>
      <w:bookmarkStart w:id="8" w:name="bookmark6"/>
      <w:r w:rsidRPr="00D76349">
        <w:rPr>
          <w:rFonts w:ascii="Arial" w:hAnsi="Arial" w:cs="Arial"/>
          <w:sz w:val="15"/>
          <w:szCs w:val="15"/>
        </w:rPr>
        <w:t>Статья 6. Порядок разрешения споров</w:t>
      </w:r>
      <w:bookmarkEnd w:id="8"/>
    </w:p>
    <w:p w:rsidR="00F56961" w:rsidRPr="00D76349" w:rsidRDefault="00F56961" w:rsidP="00F56961">
      <w:pPr>
        <w:spacing w:line="276" w:lineRule="auto"/>
        <w:ind w:left="567" w:hanging="567"/>
        <w:jc w:val="both"/>
        <w:outlineLvl w:val="1"/>
        <w:rPr>
          <w:rFonts w:ascii="Arial" w:hAnsi="Arial" w:cs="Arial"/>
          <w:sz w:val="15"/>
          <w:szCs w:val="15"/>
        </w:rPr>
      </w:pPr>
      <w:bookmarkStart w:id="9" w:name="bookmark7"/>
      <w:r w:rsidRPr="00D76349">
        <w:rPr>
          <w:rFonts w:ascii="Arial" w:hAnsi="Arial" w:cs="Arial"/>
          <w:sz w:val="15"/>
          <w:szCs w:val="15"/>
        </w:rPr>
        <w:t>6.1.</w:t>
      </w:r>
      <w:r w:rsidRPr="00D76349">
        <w:rPr>
          <w:rFonts w:ascii="Arial" w:hAnsi="Arial" w:cs="Arial"/>
          <w:sz w:val="15"/>
          <w:szCs w:val="15"/>
        </w:rPr>
        <w:tab/>
        <w:t>Все споры в связи с Договором Стороны разрешают с соблюдением обязательного досудебного претензионного порядка урегулирования споров.</w:t>
      </w:r>
    </w:p>
    <w:p w:rsidR="00F56961" w:rsidRPr="00D76349" w:rsidRDefault="00F56961" w:rsidP="00F56961">
      <w:pPr>
        <w:spacing w:line="276" w:lineRule="auto"/>
        <w:ind w:left="567" w:hanging="567"/>
        <w:jc w:val="both"/>
        <w:outlineLvl w:val="1"/>
        <w:rPr>
          <w:rFonts w:ascii="Arial" w:hAnsi="Arial" w:cs="Arial"/>
          <w:sz w:val="15"/>
          <w:szCs w:val="15"/>
        </w:rPr>
      </w:pPr>
      <w:r w:rsidRPr="00D76349">
        <w:rPr>
          <w:rFonts w:ascii="Arial" w:hAnsi="Arial" w:cs="Arial"/>
          <w:sz w:val="15"/>
          <w:szCs w:val="15"/>
        </w:rPr>
        <w:t>6.2.</w:t>
      </w:r>
      <w:r w:rsidRPr="00D76349">
        <w:rPr>
          <w:rFonts w:ascii="Arial" w:hAnsi="Arial" w:cs="Arial"/>
          <w:sz w:val="15"/>
          <w:szCs w:val="15"/>
        </w:rPr>
        <w:tab/>
        <w:t xml:space="preserve">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 у другой Стороны. </w:t>
      </w:r>
    </w:p>
    <w:p w:rsidR="00F56961" w:rsidRPr="00D76349" w:rsidRDefault="00F56961" w:rsidP="00F56961">
      <w:pPr>
        <w:spacing w:line="276" w:lineRule="auto"/>
        <w:ind w:left="567" w:hanging="567"/>
        <w:jc w:val="both"/>
        <w:outlineLvl w:val="1"/>
        <w:rPr>
          <w:rFonts w:ascii="Arial" w:hAnsi="Arial" w:cs="Arial"/>
          <w:sz w:val="15"/>
          <w:szCs w:val="15"/>
        </w:rPr>
      </w:pPr>
      <w:r w:rsidRPr="00D76349">
        <w:rPr>
          <w:rFonts w:ascii="Arial" w:hAnsi="Arial" w:cs="Arial"/>
          <w:sz w:val="15"/>
          <w:szCs w:val="15"/>
        </w:rPr>
        <w:t>6.3.</w:t>
      </w:r>
      <w:r w:rsidRPr="00D76349">
        <w:rPr>
          <w:rFonts w:ascii="Arial" w:hAnsi="Arial" w:cs="Arial"/>
          <w:sz w:val="15"/>
          <w:szCs w:val="15"/>
        </w:rPr>
        <w:tab/>
        <w:t>Сторона обязана рассмотреть полученную претензию и о результатах ее рассмотрения уведомить в письменной форме другую Сторону в течение 5 (пяти) рабочих дней со дня получения претензии со всеми необходимыми приложениями.</w:t>
      </w:r>
    </w:p>
    <w:p w:rsidR="00F56961" w:rsidRPr="00D76349" w:rsidRDefault="00F56961" w:rsidP="00F56961">
      <w:pPr>
        <w:spacing w:line="276" w:lineRule="auto"/>
        <w:ind w:left="567"/>
        <w:jc w:val="both"/>
        <w:outlineLvl w:val="1"/>
        <w:rPr>
          <w:rFonts w:ascii="Arial" w:hAnsi="Arial" w:cs="Arial"/>
          <w:sz w:val="15"/>
          <w:szCs w:val="15"/>
        </w:rPr>
      </w:pPr>
      <w:r w:rsidRPr="00D76349">
        <w:rPr>
          <w:rFonts w:ascii="Arial" w:hAnsi="Arial" w:cs="Arial"/>
          <w:sz w:val="15"/>
          <w:szCs w:val="15"/>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F56961" w:rsidRPr="00D76349" w:rsidRDefault="00F56961" w:rsidP="00F56961">
      <w:pPr>
        <w:spacing w:line="276" w:lineRule="auto"/>
        <w:ind w:left="567" w:hanging="567"/>
        <w:jc w:val="both"/>
        <w:outlineLvl w:val="1"/>
        <w:rPr>
          <w:rFonts w:ascii="Arial" w:hAnsi="Arial" w:cs="Arial"/>
          <w:sz w:val="15"/>
          <w:szCs w:val="15"/>
        </w:rPr>
      </w:pPr>
      <w:r w:rsidRPr="00D76349">
        <w:rPr>
          <w:rFonts w:ascii="Arial" w:hAnsi="Arial" w:cs="Arial"/>
          <w:sz w:val="15"/>
          <w:szCs w:val="15"/>
        </w:rPr>
        <w:t>6.4.</w:t>
      </w:r>
      <w:r w:rsidRPr="00D76349">
        <w:rPr>
          <w:rFonts w:ascii="Arial" w:hAnsi="Arial" w:cs="Arial"/>
          <w:sz w:val="15"/>
          <w:szCs w:val="15"/>
        </w:rPr>
        <w:tab/>
        <w:t xml:space="preserve">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15 (пятнадцати) календарных дней со дня получения другой Стороной претензии со всеми необходимыми приложениями. </w:t>
      </w:r>
    </w:p>
    <w:p w:rsidR="00F56961" w:rsidRPr="00D76349" w:rsidRDefault="00F56961" w:rsidP="00F56961">
      <w:pPr>
        <w:spacing w:line="276" w:lineRule="auto"/>
        <w:ind w:left="567" w:hanging="567"/>
        <w:jc w:val="both"/>
        <w:outlineLvl w:val="1"/>
        <w:rPr>
          <w:rFonts w:ascii="Arial" w:hAnsi="Arial" w:cs="Arial"/>
          <w:sz w:val="15"/>
          <w:szCs w:val="15"/>
        </w:rPr>
      </w:pPr>
      <w:r w:rsidRPr="00D76349">
        <w:rPr>
          <w:rFonts w:ascii="Arial" w:hAnsi="Arial" w:cs="Arial"/>
          <w:sz w:val="15"/>
          <w:szCs w:val="15"/>
        </w:rPr>
        <w:lastRenderedPageBreak/>
        <w:t>6.5.</w:t>
      </w:r>
      <w:r w:rsidRPr="00D76349">
        <w:rPr>
          <w:rFonts w:ascii="Arial" w:hAnsi="Arial" w:cs="Arial"/>
          <w:sz w:val="15"/>
          <w:szCs w:val="15"/>
        </w:rPr>
        <w:tab/>
        <w:t>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в арбитражном суде по месту нахождения Покупателя.</w:t>
      </w:r>
    </w:p>
    <w:p w:rsidR="00F56961" w:rsidRPr="00D76349" w:rsidRDefault="00F56961" w:rsidP="00F56961">
      <w:pPr>
        <w:spacing w:line="276" w:lineRule="auto"/>
        <w:ind w:left="567" w:hanging="567"/>
        <w:jc w:val="both"/>
        <w:outlineLvl w:val="1"/>
        <w:rPr>
          <w:rFonts w:ascii="Arial" w:hAnsi="Arial" w:cs="Arial"/>
          <w:sz w:val="15"/>
          <w:szCs w:val="15"/>
        </w:rPr>
      </w:pPr>
      <w:r w:rsidRPr="00D76349">
        <w:rPr>
          <w:rFonts w:ascii="Arial" w:hAnsi="Arial" w:cs="Arial"/>
          <w:sz w:val="15"/>
          <w:szCs w:val="15"/>
        </w:rPr>
        <w:t>6.6.</w:t>
      </w:r>
      <w:r w:rsidRPr="00D76349">
        <w:rPr>
          <w:rFonts w:ascii="Arial" w:hAnsi="Arial" w:cs="Arial"/>
          <w:sz w:val="15"/>
          <w:szCs w:val="15"/>
        </w:rPr>
        <w:tab/>
        <w:t>Положения настоящего раздела являются обязательными и для правопреемников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w:t>
      </w:r>
    </w:p>
    <w:p w:rsidR="00F56961" w:rsidRPr="00D76349" w:rsidRDefault="00F56961" w:rsidP="00F56961">
      <w:pPr>
        <w:pStyle w:val="10"/>
        <w:keepNext/>
        <w:keepLines/>
        <w:shd w:val="clear" w:color="auto" w:fill="auto"/>
        <w:spacing w:after="0" w:line="276" w:lineRule="auto"/>
        <w:ind w:left="560"/>
        <w:jc w:val="both"/>
        <w:rPr>
          <w:rFonts w:ascii="Arial" w:hAnsi="Arial" w:cs="Arial"/>
          <w:sz w:val="15"/>
          <w:szCs w:val="15"/>
        </w:rPr>
      </w:pPr>
      <w:r w:rsidRPr="00D76349">
        <w:rPr>
          <w:rFonts w:ascii="Arial" w:hAnsi="Arial" w:cs="Arial"/>
          <w:sz w:val="15"/>
          <w:szCs w:val="15"/>
        </w:rPr>
        <w:t>Статья 7. Ответственность Сторон</w:t>
      </w:r>
      <w:bookmarkEnd w:id="9"/>
    </w:p>
    <w:p w:rsidR="00F56961" w:rsidRPr="00D76349" w:rsidRDefault="00F56961" w:rsidP="00F56961">
      <w:pPr>
        <w:spacing w:line="276" w:lineRule="auto"/>
        <w:ind w:left="567" w:hanging="567"/>
        <w:jc w:val="both"/>
        <w:outlineLvl w:val="1"/>
        <w:rPr>
          <w:rFonts w:ascii="Arial" w:hAnsi="Arial" w:cs="Arial"/>
          <w:sz w:val="15"/>
          <w:szCs w:val="15"/>
        </w:rPr>
      </w:pPr>
      <w:r w:rsidRPr="00D76349">
        <w:rPr>
          <w:rFonts w:ascii="Arial" w:hAnsi="Arial" w:cs="Arial"/>
          <w:sz w:val="15"/>
          <w:szCs w:val="15"/>
        </w:rPr>
        <w:t>7.1.</w:t>
      </w:r>
      <w:r w:rsidRPr="00D76349">
        <w:rPr>
          <w:rFonts w:ascii="Arial" w:hAnsi="Arial" w:cs="Arial"/>
          <w:sz w:val="15"/>
          <w:szCs w:val="15"/>
        </w:rPr>
        <w:tab/>
        <w:t>За неисполнение либо ненадлежащее исполнение обязательств по настоящему Договору Стороны несут ответственность в соответствии с Договором и законодательством Российской Федерации.</w:t>
      </w:r>
    </w:p>
    <w:p w:rsidR="00F56961" w:rsidRPr="00D76349" w:rsidRDefault="00F56961" w:rsidP="00F56961">
      <w:pPr>
        <w:spacing w:line="276" w:lineRule="auto"/>
        <w:ind w:left="567" w:hanging="567"/>
        <w:jc w:val="both"/>
        <w:outlineLvl w:val="1"/>
        <w:rPr>
          <w:rFonts w:ascii="Arial" w:hAnsi="Arial" w:cs="Arial"/>
          <w:sz w:val="15"/>
          <w:szCs w:val="15"/>
        </w:rPr>
      </w:pPr>
      <w:r w:rsidRPr="00D76349">
        <w:rPr>
          <w:rFonts w:ascii="Arial" w:hAnsi="Arial" w:cs="Arial"/>
          <w:sz w:val="15"/>
          <w:szCs w:val="15"/>
        </w:rPr>
        <w:t>7.2.</w:t>
      </w:r>
      <w:r w:rsidRPr="00D76349">
        <w:rPr>
          <w:rFonts w:ascii="Arial" w:hAnsi="Arial" w:cs="Arial"/>
          <w:sz w:val="15"/>
          <w:szCs w:val="15"/>
        </w:rPr>
        <w:tab/>
        <w:t>В случае нарушения сроков поставки партии или части партии Угля Поставщик уплачивает Покупателю неустойку в размере 0,3% от стоимости партии Угля за каждый день просрочки.</w:t>
      </w:r>
    </w:p>
    <w:p w:rsidR="00F56961" w:rsidRPr="00D76349" w:rsidRDefault="00F56961" w:rsidP="00F56961">
      <w:pPr>
        <w:spacing w:line="276" w:lineRule="auto"/>
        <w:ind w:left="567" w:hanging="567"/>
        <w:jc w:val="both"/>
        <w:outlineLvl w:val="1"/>
        <w:rPr>
          <w:rFonts w:ascii="Arial" w:hAnsi="Arial" w:cs="Arial"/>
          <w:sz w:val="15"/>
          <w:szCs w:val="15"/>
        </w:rPr>
      </w:pPr>
      <w:r w:rsidRPr="00D76349">
        <w:rPr>
          <w:rFonts w:ascii="Arial" w:hAnsi="Arial" w:cs="Arial"/>
          <w:sz w:val="15"/>
          <w:szCs w:val="15"/>
        </w:rPr>
        <w:t>7.3. В случае отказа Покупате</w:t>
      </w:r>
      <w:r>
        <w:rPr>
          <w:rFonts w:ascii="Arial" w:hAnsi="Arial" w:cs="Arial"/>
          <w:sz w:val="15"/>
          <w:szCs w:val="15"/>
        </w:rPr>
        <w:t>ля в соответствии с пунктом 7.9</w:t>
      </w:r>
      <w:r w:rsidRPr="00D76349">
        <w:rPr>
          <w:rFonts w:ascii="Arial" w:hAnsi="Arial" w:cs="Arial"/>
          <w:sz w:val="15"/>
          <w:szCs w:val="15"/>
        </w:rPr>
        <w:t xml:space="preserve"> Договора от принятия партии или части партии Угля, поставка которого просрочена, Поставщик уплачивает Покупателю неустойку в размере 0,3 % в день от стоимости партии Угля, исчисляемую за период со дня, следующего за днем нарушения срока поставки партии или части партии Угля, по день отказа Покупателя от принятия партии или части партии Угля (включительно).</w:t>
      </w:r>
    </w:p>
    <w:p w:rsidR="00F56961" w:rsidRPr="00D76349" w:rsidRDefault="00F56961" w:rsidP="00F56961">
      <w:pPr>
        <w:spacing w:line="276" w:lineRule="auto"/>
        <w:ind w:left="567" w:hanging="567"/>
        <w:jc w:val="both"/>
        <w:outlineLvl w:val="1"/>
        <w:rPr>
          <w:rFonts w:ascii="Arial" w:hAnsi="Arial" w:cs="Arial"/>
          <w:sz w:val="15"/>
          <w:szCs w:val="15"/>
        </w:rPr>
      </w:pPr>
      <w:r w:rsidRPr="00D76349">
        <w:rPr>
          <w:rFonts w:ascii="Arial" w:hAnsi="Arial" w:cs="Arial"/>
          <w:sz w:val="15"/>
          <w:szCs w:val="15"/>
        </w:rPr>
        <w:t>7.4.</w:t>
      </w:r>
      <w:r w:rsidRPr="00D76349">
        <w:rPr>
          <w:rFonts w:ascii="Arial" w:hAnsi="Arial" w:cs="Arial"/>
          <w:sz w:val="15"/>
          <w:szCs w:val="15"/>
        </w:rPr>
        <w:tab/>
        <w:t>В случае превышения показателей согласно техническим условиям по зольности и влажности, предусмотренным</w:t>
      </w:r>
      <w:r>
        <w:rPr>
          <w:rFonts w:ascii="Arial" w:hAnsi="Arial" w:cs="Arial"/>
          <w:sz w:val="15"/>
          <w:szCs w:val="15"/>
        </w:rPr>
        <w:t xml:space="preserve"> в</w:t>
      </w:r>
      <w:r w:rsidRPr="00D76349">
        <w:rPr>
          <w:rFonts w:ascii="Arial" w:hAnsi="Arial" w:cs="Arial"/>
          <w:sz w:val="15"/>
          <w:szCs w:val="15"/>
        </w:rPr>
        <w:t xml:space="preserve"> пункт</w:t>
      </w:r>
      <w:r>
        <w:rPr>
          <w:rFonts w:ascii="Arial" w:hAnsi="Arial" w:cs="Arial"/>
          <w:sz w:val="15"/>
          <w:szCs w:val="15"/>
        </w:rPr>
        <w:t>е</w:t>
      </w:r>
      <w:r w:rsidRPr="00D76349">
        <w:rPr>
          <w:rFonts w:ascii="Arial" w:hAnsi="Arial" w:cs="Arial"/>
          <w:sz w:val="15"/>
          <w:szCs w:val="15"/>
        </w:rPr>
        <w:t xml:space="preserve"> 1.4 Договора, Поставщик применяет скидку в размере:</w:t>
      </w:r>
    </w:p>
    <w:p w:rsidR="00F56961" w:rsidRPr="00D76349" w:rsidRDefault="00F56961" w:rsidP="00F56961">
      <w:pPr>
        <w:spacing w:line="276" w:lineRule="auto"/>
        <w:ind w:left="567" w:hanging="567"/>
        <w:jc w:val="both"/>
        <w:outlineLvl w:val="1"/>
        <w:rPr>
          <w:rFonts w:ascii="Arial" w:hAnsi="Arial" w:cs="Arial"/>
          <w:sz w:val="15"/>
          <w:szCs w:val="15"/>
        </w:rPr>
      </w:pPr>
      <w:r w:rsidRPr="00D76349">
        <w:rPr>
          <w:rFonts w:ascii="Arial" w:hAnsi="Arial" w:cs="Arial"/>
          <w:sz w:val="15"/>
          <w:szCs w:val="15"/>
        </w:rPr>
        <w:tab/>
      </w:r>
      <w:r w:rsidRPr="00D76349">
        <w:rPr>
          <w:rFonts w:ascii="Arial" w:hAnsi="Arial" w:cs="Arial"/>
          <w:sz w:val="15"/>
          <w:szCs w:val="15"/>
        </w:rPr>
        <w:tab/>
        <w:t>- 2,5 % к цене угля за каждый процент превышения золы;</w:t>
      </w:r>
    </w:p>
    <w:p w:rsidR="00F56961" w:rsidRPr="00D76349" w:rsidRDefault="00F56961" w:rsidP="00F56961">
      <w:pPr>
        <w:spacing w:line="276" w:lineRule="auto"/>
        <w:ind w:left="567" w:hanging="567"/>
        <w:jc w:val="both"/>
        <w:outlineLvl w:val="1"/>
        <w:rPr>
          <w:rFonts w:ascii="Arial" w:hAnsi="Arial" w:cs="Arial"/>
          <w:sz w:val="15"/>
          <w:szCs w:val="15"/>
        </w:rPr>
      </w:pPr>
      <w:r w:rsidRPr="00D76349">
        <w:rPr>
          <w:rFonts w:ascii="Arial" w:hAnsi="Arial" w:cs="Arial"/>
          <w:sz w:val="15"/>
          <w:szCs w:val="15"/>
        </w:rPr>
        <w:tab/>
      </w:r>
      <w:r w:rsidRPr="00D76349">
        <w:rPr>
          <w:rFonts w:ascii="Arial" w:hAnsi="Arial" w:cs="Arial"/>
          <w:sz w:val="15"/>
          <w:szCs w:val="15"/>
        </w:rPr>
        <w:tab/>
        <w:t>- 2 % к цене угля за каждый процент превышения влаги.</w:t>
      </w:r>
    </w:p>
    <w:p w:rsidR="00F56961" w:rsidRPr="00D76349" w:rsidRDefault="00F56961" w:rsidP="00F56961">
      <w:pPr>
        <w:spacing w:line="276" w:lineRule="auto"/>
        <w:ind w:left="567" w:hanging="567"/>
        <w:jc w:val="both"/>
        <w:outlineLvl w:val="1"/>
        <w:rPr>
          <w:rFonts w:ascii="Arial" w:hAnsi="Arial" w:cs="Arial"/>
          <w:sz w:val="15"/>
          <w:szCs w:val="15"/>
        </w:rPr>
      </w:pPr>
      <w:r>
        <w:rPr>
          <w:rFonts w:ascii="Arial" w:hAnsi="Arial" w:cs="Arial"/>
          <w:sz w:val="15"/>
          <w:szCs w:val="15"/>
        </w:rPr>
        <w:t>7.5</w:t>
      </w:r>
      <w:r w:rsidRPr="00D76349">
        <w:rPr>
          <w:rFonts w:ascii="Arial" w:hAnsi="Arial" w:cs="Arial"/>
          <w:sz w:val="15"/>
          <w:szCs w:val="15"/>
        </w:rPr>
        <w:t>.</w:t>
      </w:r>
      <w:r w:rsidRPr="00D76349">
        <w:rPr>
          <w:rFonts w:ascii="Arial" w:hAnsi="Arial" w:cs="Arial"/>
          <w:sz w:val="15"/>
          <w:szCs w:val="15"/>
        </w:rPr>
        <w:tab/>
        <w:t>В случае поступления в адрес Покупателя (Грузополучателя/Получателя) угля в вагонах, после выгрузки которых обнаружены остатки ранее перевозимых грузов (не заявленных в железнодорожной накладной), Поставщик возмещает Покупателю затраты, связанные с очисткой подвижного состава от остатков ранее перевозимых грузов, а также уплачивает штраф в размере 45 размеров минимального размера оплаты труда соответственно за вагон. Соответствующие обстоятельства, перечисленные в настоящем пункте, подтверждаются актами общей формы, составляемыми в соответствии с Правилами составления актов при перевозках грузов железнодорожным транспортом, утвержденными приказом МПС России от 18 июня 2003 г. № 45.</w:t>
      </w:r>
      <w:r w:rsidRPr="00D76349">
        <w:rPr>
          <w:rFonts w:ascii="Arial" w:hAnsi="Arial" w:cs="Arial"/>
          <w:i/>
          <w:sz w:val="15"/>
          <w:szCs w:val="15"/>
        </w:rPr>
        <w:t xml:space="preserve"> </w:t>
      </w:r>
    </w:p>
    <w:p w:rsidR="00F56961" w:rsidRPr="00D76349" w:rsidRDefault="00F56961" w:rsidP="00F56961">
      <w:pPr>
        <w:spacing w:line="276" w:lineRule="auto"/>
        <w:ind w:left="567" w:hanging="567"/>
        <w:jc w:val="both"/>
        <w:outlineLvl w:val="1"/>
        <w:rPr>
          <w:rFonts w:ascii="Arial" w:hAnsi="Arial" w:cs="Arial"/>
          <w:sz w:val="15"/>
          <w:szCs w:val="15"/>
        </w:rPr>
      </w:pPr>
      <w:r>
        <w:rPr>
          <w:rFonts w:ascii="Arial" w:hAnsi="Arial" w:cs="Arial"/>
          <w:sz w:val="15"/>
          <w:szCs w:val="15"/>
        </w:rPr>
        <w:t>7.6</w:t>
      </w:r>
      <w:r w:rsidRPr="00D76349">
        <w:rPr>
          <w:rFonts w:ascii="Arial" w:hAnsi="Arial" w:cs="Arial"/>
          <w:sz w:val="15"/>
          <w:szCs w:val="15"/>
        </w:rPr>
        <w:t>.</w:t>
      </w:r>
      <w:r w:rsidRPr="00D76349">
        <w:rPr>
          <w:rFonts w:ascii="Arial" w:hAnsi="Arial" w:cs="Arial"/>
          <w:sz w:val="15"/>
          <w:szCs w:val="15"/>
        </w:rPr>
        <w:tab/>
        <w:t xml:space="preserve">В случае направления в адрес Покупателя Поставщиком уведомления об отказе от исполнения обязательств по поставке Угля или его части, Покупатель вправе принять такой отказ, направив соответствующее письменное согласие в течение 30 дней с момента получения уведомления Поставщика. Поставщик обязан уплатить Покупателю штраф в размере 30% от стоимости Угля и возместить убытки Покупателя, вызванные отказом от поставки Угля, в течение 30 дней с даты выставления счета Покупателем. </w:t>
      </w:r>
    </w:p>
    <w:p w:rsidR="00F56961" w:rsidRPr="00D76349" w:rsidRDefault="00F56961" w:rsidP="00F56961">
      <w:pPr>
        <w:spacing w:line="276" w:lineRule="auto"/>
        <w:ind w:left="567"/>
        <w:jc w:val="both"/>
        <w:outlineLvl w:val="1"/>
        <w:rPr>
          <w:rFonts w:ascii="Arial" w:hAnsi="Arial" w:cs="Arial"/>
          <w:sz w:val="15"/>
          <w:szCs w:val="15"/>
        </w:rPr>
      </w:pPr>
      <w:r w:rsidRPr="00D76349">
        <w:rPr>
          <w:rFonts w:ascii="Arial" w:hAnsi="Arial" w:cs="Arial"/>
          <w:sz w:val="15"/>
          <w:szCs w:val="15"/>
        </w:rPr>
        <w:t xml:space="preserve">В случае принятия Покупателем отказа Поставщика от поставки Угля, Договор/соответствующее Приложение считается расторгнутым с даты направления Покупателем письменного согласия с отказом Поставщика от исполнения обязательств по поставке Угля по Договору/соответствующему Приложению. </w:t>
      </w:r>
    </w:p>
    <w:p w:rsidR="00F56961" w:rsidRPr="00D76349" w:rsidRDefault="00F56961" w:rsidP="00F56961">
      <w:pPr>
        <w:spacing w:line="276" w:lineRule="auto"/>
        <w:ind w:left="567"/>
        <w:jc w:val="both"/>
        <w:outlineLvl w:val="1"/>
        <w:rPr>
          <w:rFonts w:ascii="Arial" w:hAnsi="Arial" w:cs="Arial"/>
          <w:sz w:val="15"/>
          <w:szCs w:val="15"/>
        </w:rPr>
      </w:pPr>
      <w:r w:rsidRPr="00D76349">
        <w:rPr>
          <w:rFonts w:ascii="Arial" w:hAnsi="Arial" w:cs="Arial"/>
          <w:sz w:val="15"/>
          <w:szCs w:val="15"/>
        </w:rPr>
        <w:t>В случае несогласия Покупателя принять отказ Поставщика от поставки Угля, Поставщик не освобождается от исполнения своих обязательств по поставке Угля и несет ответственность за нарушение сроков поставки Угля в соответствии с пунктом 7.2 настоящего Договора.</w:t>
      </w:r>
    </w:p>
    <w:p w:rsidR="00F56961" w:rsidRPr="00D76349" w:rsidRDefault="00F56961" w:rsidP="00F56961">
      <w:pPr>
        <w:spacing w:line="276" w:lineRule="auto"/>
        <w:ind w:left="567"/>
        <w:jc w:val="both"/>
        <w:outlineLvl w:val="1"/>
        <w:rPr>
          <w:rFonts w:ascii="Arial" w:hAnsi="Arial" w:cs="Arial"/>
          <w:sz w:val="15"/>
          <w:szCs w:val="15"/>
        </w:rPr>
      </w:pPr>
      <w:r w:rsidRPr="00D76349">
        <w:rPr>
          <w:rFonts w:ascii="Arial" w:hAnsi="Arial" w:cs="Arial"/>
          <w:sz w:val="15"/>
          <w:szCs w:val="15"/>
        </w:rPr>
        <w:t>В соответствии с положениями ст. 394 ГК РФ убытки, предусмотренные настоящим пунктом, взыскиваются сверх неустойки за отказ Поставщика от поставки.</w:t>
      </w:r>
    </w:p>
    <w:p w:rsidR="00F56961" w:rsidRPr="00D76349" w:rsidRDefault="00F56961" w:rsidP="00F56961">
      <w:pPr>
        <w:spacing w:line="276" w:lineRule="auto"/>
        <w:ind w:left="567" w:hanging="567"/>
        <w:jc w:val="both"/>
        <w:outlineLvl w:val="1"/>
        <w:rPr>
          <w:rFonts w:ascii="Arial" w:hAnsi="Arial" w:cs="Arial"/>
          <w:sz w:val="15"/>
          <w:szCs w:val="15"/>
        </w:rPr>
      </w:pPr>
      <w:r>
        <w:rPr>
          <w:rFonts w:ascii="Arial" w:hAnsi="Arial" w:cs="Arial"/>
          <w:sz w:val="15"/>
          <w:szCs w:val="15"/>
        </w:rPr>
        <w:t>7.7</w:t>
      </w:r>
      <w:r w:rsidRPr="00D76349">
        <w:rPr>
          <w:rFonts w:ascii="Arial" w:hAnsi="Arial" w:cs="Arial"/>
          <w:sz w:val="15"/>
          <w:szCs w:val="15"/>
        </w:rPr>
        <w:t>.</w:t>
      </w:r>
      <w:r w:rsidRPr="00D76349">
        <w:rPr>
          <w:rFonts w:ascii="Arial" w:hAnsi="Arial" w:cs="Arial"/>
          <w:sz w:val="15"/>
          <w:szCs w:val="15"/>
        </w:rPr>
        <w:tab/>
        <w:t>Поставщик несет ответственность за поставку Угля, не прошедшего необходимую сертификацию, и обязан возместить Покупателю все убытки, вызванные предъявлением последнему требований об уплате штрафов, пеней или сумм возмещения вреда, вызванных поставкой несертифицированного Угля.</w:t>
      </w:r>
    </w:p>
    <w:p w:rsidR="00F56961" w:rsidRPr="00D76349" w:rsidRDefault="00F56961" w:rsidP="00F56961">
      <w:pPr>
        <w:spacing w:line="276" w:lineRule="auto"/>
        <w:ind w:left="567" w:hanging="567"/>
        <w:jc w:val="both"/>
        <w:outlineLvl w:val="1"/>
        <w:rPr>
          <w:rFonts w:ascii="Arial" w:hAnsi="Arial" w:cs="Arial"/>
          <w:sz w:val="15"/>
          <w:szCs w:val="15"/>
        </w:rPr>
      </w:pPr>
      <w:r w:rsidRPr="00D76349">
        <w:rPr>
          <w:rFonts w:ascii="Arial" w:hAnsi="Arial" w:cs="Arial"/>
          <w:sz w:val="15"/>
          <w:szCs w:val="15"/>
        </w:rPr>
        <w:t>7</w:t>
      </w:r>
      <w:r>
        <w:rPr>
          <w:rFonts w:ascii="Arial" w:hAnsi="Arial" w:cs="Arial"/>
          <w:sz w:val="15"/>
          <w:szCs w:val="15"/>
        </w:rPr>
        <w:t>.8</w:t>
      </w:r>
      <w:r w:rsidRPr="00D76349">
        <w:rPr>
          <w:rFonts w:ascii="Arial" w:hAnsi="Arial" w:cs="Arial"/>
          <w:sz w:val="15"/>
          <w:szCs w:val="15"/>
        </w:rPr>
        <w:t>.</w:t>
      </w:r>
      <w:r w:rsidRPr="00D76349">
        <w:rPr>
          <w:rFonts w:ascii="Arial" w:hAnsi="Arial" w:cs="Arial"/>
          <w:sz w:val="15"/>
          <w:szCs w:val="15"/>
        </w:rPr>
        <w:tab/>
        <w:t>Поставщик обязан возместить Покупателю все дополнительные транспортные и складские расходы, возникшие в связи с отправкой угля не по адресу, вследствие неполноценной или неправильной маркировки, а также возникшие в связи с досрочной поставкой.</w:t>
      </w:r>
    </w:p>
    <w:p w:rsidR="00F56961" w:rsidRPr="00D76349" w:rsidRDefault="00F56961" w:rsidP="00F56961">
      <w:pPr>
        <w:widowControl w:val="0"/>
        <w:spacing w:line="276" w:lineRule="auto"/>
        <w:ind w:left="567" w:hanging="567"/>
        <w:jc w:val="both"/>
        <w:outlineLvl w:val="1"/>
        <w:rPr>
          <w:rFonts w:ascii="Arial" w:hAnsi="Arial" w:cs="Arial"/>
          <w:sz w:val="15"/>
          <w:szCs w:val="15"/>
        </w:rPr>
      </w:pPr>
      <w:r>
        <w:rPr>
          <w:rFonts w:ascii="Arial" w:hAnsi="Arial" w:cs="Arial"/>
          <w:sz w:val="15"/>
          <w:szCs w:val="15"/>
        </w:rPr>
        <w:t>7.9</w:t>
      </w:r>
      <w:r w:rsidRPr="00D76349">
        <w:rPr>
          <w:rFonts w:ascii="Arial" w:hAnsi="Arial" w:cs="Arial"/>
          <w:sz w:val="15"/>
          <w:szCs w:val="15"/>
        </w:rPr>
        <w:t>.</w:t>
      </w:r>
      <w:r w:rsidRPr="00D76349">
        <w:rPr>
          <w:rFonts w:ascii="Arial" w:hAnsi="Arial" w:cs="Arial"/>
          <w:sz w:val="15"/>
          <w:szCs w:val="15"/>
        </w:rPr>
        <w:tab/>
        <w:t xml:space="preserve">В случае просрочки поставки угля более 30 (тридцати) рабочих дней сверх срока, указанного в Приложении, Покупатель в соответствии со ст. 520 ГК РФ, имеет право приобрести не поставленный уголь у других лиц с отнесением на Поставщика всех необходимых расходов на его приобретение и, уведомив Поставщика, руководствуясь статьей 511 ГК РФ, отказаться от принятия угля, поставка которого просрочена, а также взыскать неустойку в соответствии с пунктом 7.3 Договора. </w:t>
      </w:r>
    </w:p>
    <w:p w:rsidR="00F56961" w:rsidRPr="00D76349" w:rsidRDefault="00F56961" w:rsidP="00F56961">
      <w:pPr>
        <w:spacing w:line="276" w:lineRule="auto"/>
        <w:ind w:left="567" w:hanging="567"/>
        <w:jc w:val="both"/>
        <w:outlineLvl w:val="1"/>
        <w:rPr>
          <w:rFonts w:ascii="Arial" w:hAnsi="Arial" w:cs="Arial"/>
          <w:sz w:val="15"/>
          <w:szCs w:val="15"/>
        </w:rPr>
      </w:pPr>
      <w:r>
        <w:rPr>
          <w:rFonts w:ascii="Arial" w:hAnsi="Arial" w:cs="Arial"/>
          <w:sz w:val="15"/>
          <w:szCs w:val="15"/>
        </w:rPr>
        <w:t>7.10</w:t>
      </w:r>
      <w:r w:rsidRPr="00D76349">
        <w:rPr>
          <w:rFonts w:ascii="Arial" w:hAnsi="Arial" w:cs="Arial"/>
          <w:sz w:val="15"/>
          <w:szCs w:val="15"/>
        </w:rPr>
        <w:t>.</w:t>
      </w:r>
      <w:r w:rsidRPr="00D76349">
        <w:rPr>
          <w:rFonts w:ascii="Arial" w:hAnsi="Arial" w:cs="Arial"/>
          <w:sz w:val="15"/>
          <w:szCs w:val="15"/>
        </w:rPr>
        <w:tab/>
        <w:t>Уплата штрафных санкций не освобождает Стороны от обязательств по настоящему Договору за исключением случ</w:t>
      </w:r>
      <w:r>
        <w:rPr>
          <w:rFonts w:ascii="Arial" w:hAnsi="Arial" w:cs="Arial"/>
          <w:sz w:val="15"/>
          <w:szCs w:val="15"/>
        </w:rPr>
        <w:t>ая, предусмотренного пунктом 7.5</w:t>
      </w:r>
      <w:r w:rsidRPr="00D76349">
        <w:rPr>
          <w:rFonts w:ascii="Arial" w:hAnsi="Arial" w:cs="Arial"/>
          <w:sz w:val="15"/>
          <w:szCs w:val="15"/>
        </w:rPr>
        <w:t>. Договора.</w:t>
      </w:r>
    </w:p>
    <w:p w:rsidR="00F56961" w:rsidRPr="00D76349" w:rsidRDefault="00F56961" w:rsidP="00F56961">
      <w:pPr>
        <w:widowControl w:val="0"/>
        <w:spacing w:line="276" w:lineRule="auto"/>
        <w:ind w:left="567" w:hanging="567"/>
        <w:jc w:val="both"/>
        <w:outlineLvl w:val="1"/>
        <w:rPr>
          <w:rFonts w:ascii="Arial" w:hAnsi="Arial" w:cs="Arial"/>
          <w:bCs/>
          <w:sz w:val="15"/>
          <w:szCs w:val="15"/>
        </w:rPr>
      </w:pPr>
      <w:r>
        <w:rPr>
          <w:rFonts w:ascii="Arial" w:hAnsi="Arial" w:cs="Arial"/>
          <w:bCs/>
          <w:sz w:val="15"/>
          <w:szCs w:val="15"/>
        </w:rPr>
        <w:t>7.11</w:t>
      </w:r>
      <w:r w:rsidRPr="00D76349">
        <w:rPr>
          <w:rFonts w:ascii="Arial" w:hAnsi="Arial" w:cs="Arial"/>
          <w:bCs/>
          <w:sz w:val="15"/>
          <w:szCs w:val="15"/>
        </w:rPr>
        <w:t>.</w:t>
      </w:r>
      <w:r w:rsidRPr="00D76349">
        <w:rPr>
          <w:rFonts w:ascii="Arial" w:hAnsi="Arial" w:cs="Arial"/>
          <w:bCs/>
          <w:sz w:val="15"/>
          <w:szCs w:val="15"/>
        </w:rPr>
        <w:tab/>
        <w:t>Стороны вправе не предъявлять штрафы, пени и иные санкции, предусмотренные условиями настоящего Договора, а также требовать компенсации причиненных убытков.</w:t>
      </w:r>
    </w:p>
    <w:p w:rsidR="00F56961" w:rsidRPr="00D76349" w:rsidRDefault="00F56961" w:rsidP="00F56961">
      <w:pPr>
        <w:spacing w:line="276" w:lineRule="auto"/>
        <w:ind w:left="567" w:hanging="567"/>
        <w:jc w:val="both"/>
        <w:outlineLvl w:val="1"/>
        <w:rPr>
          <w:rFonts w:ascii="Arial" w:hAnsi="Arial" w:cs="Arial"/>
          <w:sz w:val="15"/>
          <w:szCs w:val="15"/>
        </w:rPr>
      </w:pPr>
      <w:r>
        <w:rPr>
          <w:rFonts w:ascii="Arial" w:hAnsi="Arial" w:cs="Arial"/>
          <w:sz w:val="15"/>
          <w:szCs w:val="15"/>
        </w:rPr>
        <w:t>7.12</w:t>
      </w:r>
      <w:r w:rsidRPr="00D76349">
        <w:rPr>
          <w:rFonts w:ascii="Arial" w:hAnsi="Arial" w:cs="Arial"/>
          <w:sz w:val="15"/>
          <w:szCs w:val="15"/>
        </w:rPr>
        <w:t>.</w:t>
      </w:r>
      <w:r w:rsidRPr="00D76349">
        <w:rPr>
          <w:rFonts w:ascii="Arial" w:hAnsi="Arial" w:cs="Arial"/>
          <w:sz w:val="15"/>
          <w:szCs w:val="15"/>
        </w:rPr>
        <w:tab/>
        <w:t>Прекращение действия Договора не влечет прекращения ответственности Сторон за его нарушение, если иное не предусмотрено соглашением Сторон.</w:t>
      </w:r>
    </w:p>
    <w:p w:rsidR="00F56961" w:rsidRPr="00D76349" w:rsidRDefault="00F56961" w:rsidP="00F56961">
      <w:pPr>
        <w:pStyle w:val="10"/>
        <w:keepNext/>
        <w:keepLines/>
        <w:shd w:val="clear" w:color="auto" w:fill="auto"/>
        <w:spacing w:after="0" w:line="276" w:lineRule="auto"/>
        <w:ind w:left="560"/>
        <w:jc w:val="both"/>
        <w:rPr>
          <w:rFonts w:ascii="Arial" w:hAnsi="Arial" w:cs="Arial"/>
          <w:sz w:val="15"/>
          <w:szCs w:val="15"/>
        </w:rPr>
      </w:pPr>
      <w:bookmarkStart w:id="10" w:name="bookmark8"/>
      <w:r w:rsidRPr="00D76349">
        <w:rPr>
          <w:rFonts w:ascii="Arial" w:hAnsi="Arial" w:cs="Arial"/>
          <w:sz w:val="15"/>
          <w:szCs w:val="15"/>
        </w:rPr>
        <w:t>Статья 8. Обстоятельства непреодолимой силы (форс-мажор)</w:t>
      </w:r>
      <w:bookmarkEnd w:id="10"/>
    </w:p>
    <w:p w:rsidR="00F56961" w:rsidRPr="00D76349" w:rsidRDefault="00F56961" w:rsidP="00F56961">
      <w:pPr>
        <w:pStyle w:val="ab"/>
        <w:shd w:val="clear" w:color="auto" w:fill="auto"/>
        <w:spacing w:before="0" w:after="0" w:line="276" w:lineRule="auto"/>
        <w:ind w:left="560" w:right="40" w:hanging="520"/>
        <w:jc w:val="both"/>
        <w:outlineLvl w:val="1"/>
        <w:rPr>
          <w:rFonts w:ascii="Arial" w:hAnsi="Arial" w:cs="Arial"/>
          <w:sz w:val="15"/>
          <w:szCs w:val="15"/>
        </w:rPr>
      </w:pPr>
      <w:r w:rsidRPr="00D76349">
        <w:rPr>
          <w:rFonts w:ascii="Arial" w:hAnsi="Arial" w:cs="Arial"/>
          <w:sz w:val="15"/>
          <w:szCs w:val="15"/>
        </w:rPr>
        <w:t>8.1.</w:t>
      </w:r>
      <w:r w:rsidRPr="00D76349">
        <w:rPr>
          <w:rFonts w:ascii="Arial" w:hAnsi="Arial" w:cs="Arial"/>
          <w:sz w:val="15"/>
          <w:szCs w:val="15"/>
        </w:rPr>
        <w:tab/>
        <w:t>Ни одна из Сторон не несет ответственности перед другой Стороной за неисполнение или ненадлежащее исполнение обязательств по настоящему Договору, если оно произошло вследствие действия обстоятельств непреодолимой силы (форс-мажор), которые возникли после заключения Договора, то есть чрезвычайных и непредотвратимых при данных условиях обстоятельств, в том числе объявленной или фактической войны, гражданскими волнениями, забастовками, эпидемиями, блокадами, эмбарго, пожарами, землетрясениями, наводнениями и другими природными стихийными бедствиями, а также изданием запретительных актов государственных органов.</w:t>
      </w:r>
    </w:p>
    <w:p w:rsidR="00F56961" w:rsidRPr="00D76349" w:rsidRDefault="00F56961" w:rsidP="00F56961">
      <w:pPr>
        <w:pStyle w:val="ab"/>
        <w:numPr>
          <w:ilvl w:val="0"/>
          <w:numId w:val="10"/>
        </w:numPr>
        <w:shd w:val="clear" w:color="auto" w:fill="auto"/>
        <w:tabs>
          <w:tab w:val="left" w:pos="519"/>
        </w:tabs>
        <w:spacing w:before="0" w:after="0" w:line="276" w:lineRule="auto"/>
        <w:ind w:left="520" w:right="40" w:hanging="500"/>
        <w:jc w:val="both"/>
        <w:outlineLvl w:val="1"/>
        <w:rPr>
          <w:rFonts w:ascii="Arial" w:hAnsi="Arial" w:cs="Arial"/>
          <w:sz w:val="15"/>
          <w:szCs w:val="15"/>
        </w:rPr>
      </w:pPr>
      <w:r w:rsidRPr="00D76349">
        <w:rPr>
          <w:rFonts w:ascii="Arial" w:hAnsi="Arial" w:cs="Arial"/>
          <w:sz w:val="15"/>
          <w:szCs w:val="15"/>
        </w:rPr>
        <w:t>Сторона, подвергшаяся действию непреодолимой силы, должна в течение 3 (трех) рабочих дней уведомить другую Сторону (телефонограммой или посредством факсимильной связи) о таких обстоятельствах. Уведомление должно содержать сведения о наступлении обстоятельств форс-мажора, их характере, предполагаемой продолжительности и возможных их последствиях. Факты, изложенные в уведомлении о наличии и продолжительности действия обстоятельств непреодолимой силы, должны быть подтверждены документами, выданными Торгово-промышленной палатой РФ или иными компетентными органами. Другой Стороне должны быть направлены заверенные копии подтверждающих документов.</w:t>
      </w:r>
    </w:p>
    <w:p w:rsidR="00F56961" w:rsidRPr="00D76349" w:rsidRDefault="00F56961" w:rsidP="00F56961">
      <w:pPr>
        <w:pStyle w:val="ab"/>
        <w:shd w:val="clear" w:color="auto" w:fill="auto"/>
        <w:spacing w:before="0" w:after="0" w:line="276" w:lineRule="auto"/>
        <w:ind w:left="520" w:right="40" w:firstLine="0"/>
        <w:jc w:val="both"/>
        <w:outlineLvl w:val="1"/>
        <w:rPr>
          <w:rFonts w:ascii="Arial" w:hAnsi="Arial" w:cs="Arial"/>
          <w:sz w:val="15"/>
          <w:szCs w:val="15"/>
        </w:rPr>
      </w:pPr>
      <w:r w:rsidRPr="00D76349">
        <w:rPr>
          <w:rFonts w:ascii="Arial" w:hAnsi="Arial" w:cs="Arial"/>
          <w:sz w:val="15"/>
          <w:szCs w:val="15"/>
        </w:rPr>
        <w:t>Не уведомление или несвоевременное уведомление, а также не предоставление подтверждающих форс-мажорные обстоятельства документов, лишает Сторону права ссылаться на любое вышеуказанное обстоятельство как на основание, освобождающее ее от ответственности за неисполнение или ненадлежащее исполнение обязательств по настоящему Договору. Невозможностью исполнения обязательств как основанием, освобождающим от ответственности, признается действие фактора, являющегося объективным препятствием, исключающим исполнение, а не просто затрудняющим его.</w:t>
      </w:r>
    </w:p>
    <w:p w:rsidR="00F56961" w:rsidRPr="00D76349" w:rsidRDefault="00F56961" w:rsidP="00F56961">
      <w:pPr>
        <w:pStyle w:val="ab"/>
        <w:numPr>
          <w:ilvl w:val="0"/>
          <w:numId w:val="10"/>
        </w:numPr>
        <w:shd w:val="clear" w:color="auto" w:fill="auto"/>
        <w:tabs>
          <w:tab w:val="left" w:pos="534"/>
        </w:tabs>
        <w:spacing w:before="0" w:after="0" w:line="276" w:lineRule="auto"/>
        <w:ind w:left="520" w:right="40" w:hanging="500"/>
        <w:jc w:val="both"/>
        <w:outlineLvl w:val="1"/>
        <w:rPr>
          <w:rFonts w:ascii="Arial" w:hAnsi="Arial" w:cs="Arial"/>
          <w:sz w:val="15"/>
          <w:szCs w:val="15"/>
        </w:rPr>
      </w:pPr>
      <w:r w:rsidRPr="00D76349">
        <w:rPr>
          <w:rFonts w:ascii="Arial" w:hAnsi="Arial" w:cs="Arial"/>
          <w:sz w:val="15"/>
          <w:szCs w:val="15"/>
        </w:rPr>
        <w:t>Срок исполнения договорного обязательства продлевается на время действия форс-мажора и его последствий, но не более чем на 3 (три) последовательных месяца. После истечения указанного срока настоящий Договор может быть расторгнут по соглашению Сторон, либо любая из Сторон имеет право полностью или частично без привлечения судебных органов отказаться от исполнения настоящего Договора, при условии письменного уведомления ею другой Стороны об этом не менее чем за 10 (десять) календарных дней до предполагаемой даты расторжения настоящего Договора. В этом случае Стороны до даты расторжения настоящего Договора осуществляют расчеты по взаимным обязательствам.</w:t>
      </w:r>
    </w:p>
    <w:p w:rsidR="00F56961" w:rsidRPr="00D76349" w:rsidRDefault="00F56961" w:rsidP="00F56961">
      <w:pPr>
        <w:pStyle w:val="10"/>
        <w:keepNext/>
        <w:keepLines/>
        <w:shd w:val="clear" w:color="auto" w:fill="auto"/>
        <w:spacing w:after="0" w:line="276" w:lineRule="auto"/>
        <w:ind w:left="520" w:hanging="500"/>
        <w:jc w:val="both"/>
        <w:rPr>
          <w:rFonts w:ascii="Arial" w:hAnsi="Arial" w:cs="Arial"/>
          <w:sz w:val="15"/>
          <w:szCs w:val="15"/>
        </w:rPr>
      </w:pPr>
      <w:bookmarkStart w:id="11" w:name="bookmark9"/>
      <w:r w:rsidRPr="00D76349">
        <w:rPr>
          <w:rFonts w:ascii="Arial" w:hAnsi="Arial" w:cs="Arial"/>
          <w:sz w:val="15"/>
          <w:szCs w:val="15"/>
        </w:rPr>
        <w:lastRenderedPageBreak/>
        <w:t>Статья 9. Срок действия Договора</w:t>
      </w:r>
      <w:bookmarkEnd w:id="11"/>
    </w:p>
    <w:p w:rsidR="00F56961" w:rsidRPr="00D76349" w:rsidRDefault="00F56961" w:rsidP="00F56961">
      <w:pPr>
        <w:pStyle w:val="ab"/>
        <w:shd w:val="clear" w:color="auto" w:fill="auto"/>
        <w:spacing w:before="0" w:after="0" w:line="276" w:lineRule="auto"/>
        <w:ind w:left="520" w:right="40" w:hanging="500"/>
        <w:jc w:val="both"/>
        <w:outlineLvl w:val="1"/>
        <w:rPr>
          <w:rFonts w:ascii="Arial" w:hAnsi="Arial" w:cs="Arial"/>
          <w:sz w:val="15"/>
          <w:szCs w:val="15"/>
        </w:rPr>
      </w:pPr>
      <w:r w:rsidRPr="00D76349">
        <w:rPr>
          <w:rFonts w:ascii="Arial" w:hAnsi="Arial" w:cs="Arial"/>
          <w:sz w:val="15"/>
          <w:szCs w:val="15"/>
        </w:rPr>
        <w:t>9.1.</w:t>
      </w:r>
      <w:r w:rsidRPr="00D76349">
        <w:rPr>
          <w:rFonts w:ascii="Arial" w:hAnsi="Arial" w:cs="Arial"/>
          <w:sz w:val="15"/>
          <w:szCs w:val="15"/>
        </w:rPr>
        <w:tab/>
        <w:t xml:space="preserve">Настоящий Договор вступает в силу с момента его подписания Сторонами и действует до </w:t>
      </w:r>
      <w:r>
        <w:rPr>
          <w:rFonts w:ascii="Arial" w:hAnsi="Arial" w:cs="Arial"/>
          <w:b/>
          <w:sz w:val="15"/>
          <w:szCs w:val="15"/>
        </w:rPr>
        <w:t xml:space="preserve">30 апреля </w:t>
      </w:r>
      <w:r w:rsidRPr="00D76349">
        <w:rPr>
          <w:rFonts w:ascii="Arial" w:hAnsi="Arial" w:cs="Arial"/>
          <w:b/>
          <w:sz w:val="15"/>
          <w:szCs w:val="15"/>
        </w:rPr>
        <w:t>201</w:t>
      </w:r>
      <w:r>
        <w:rPr>
          <w:rFonts w:ascii="Arial" w:hAnsi="Arial" w:cs="Arial"/>
          <w:b/>
          <w:sz w:val="15"/>
          <w:szCs w:val="15"/>
        </w:rPr>
        <w:t>8</w:t>
      </w:r>
      <w:r w:rsidRPr="00D76349">
        <w:rPr>
          <w:rFonts w:ascii="Arial" w:hAnsi="Arial" w:cs="Arial"/>
          <w:sz w:val="15"/>
          <w:szCs w:val="15"/>
        </w:rPr>
        <w:t xml:space="preserve"> года. В случае, если к окончанию срока действия Договора у Сторон остались неисполненные обязательства, вытекающие из настоящего Договора, срок действия Договора продлевается до полного исполнения обязательств по настоящему Договору.</w:t>
      </w:r>
    </w:p>
    <w:p w:rsidR="00F56961" w:rsidRPr="00D76349" w:rsidRDefault="00F56961" w:rsidP="00F56961">
      <w:pPr>
        <w:pStyle w:val="10"/>
        <w:keepNext/>
        <w:keepLines/>
        <w:shd w:val="clear" w:color="auto" w:fill="auto"/>
        <w:spacing w:after="0" w:line="276" w:lineRule="auto"/>
        <w:ind w:left="520" w:hanging="500"/>
        <w:jc w:val="both"/>
        <w:rPr>
          <w:rFonts w:ascii="Arial" w:hAnsi="Arial" w:cs="Arial"/>
          <w:sz w:val="15"/>
          <w:szCs w:val="15"/>
        </w:rPr>
      </w:pPr>
      <w:bookmarkStart w:id="12" w:name="bookmark10"/>
      <w:r w:rsidRPr="00D76349">
        <w:rPr>
          <w:rFonts w:ascii="Arial" w:hAnsi="Arial" w:cs="Arial"/>
          <w:sz w:val="15"/>
          <w:szCs w:val="15"/>
        </w:rPr>
        <w:t>Статья 10. Заключительные положения</w:t>
      </w:r>
      <w:bookmarkEnd w:id="12"/>
    </w:p>
    <w:p w:rsidR="00F56961" w:rsidRPr="00D76349" w:rsidRDefault="00F56961" w:rsidP="00F56961">
      <w:pPr>
        <w:pStyle w:val="ab"/>
        <w:shd w:val="clear" w:color="auto" w:fill="auto"/>
        <w:tabs>
          <w:tab w:val="left" w:pos="709"/>
        </w:tabs>
        <w:spacing w:before="0" w:after="0" w:line="276" w:lineRule="auto"/>
        <w:ind w:left="567" w:right="40" w:hanging="567"/>
        <w:jc w:val="both"/>
        <w:outlineLvl w:val="1"/>
        <w:rPr>
          <w:rFonts w:ascii="Arial" w:hAnsi="Arial" w:cs="Arial"/>
          <w:sz w:val="15"/>
          <w:szCs w:val="15"/>
        </w:rPr>
      </w:pPr>
      <w:r w:rsidRPr="00D76349">
        <w:rPr>
          <w:rFonts w:ascii="Arial" w:hAnsi="Arial" w:cs="Arial"/>
          <w:sz w:val="15"/>
          <w:szCs w:val="15"/>
        </w:rPr>
        <w:t>10.1.</w:t>
      </w:r>
      <w:r w:rsidRPr="00D76349">
        <w:rPr>
          <w:rFonts w:ascii="Arial" w:hAnsi="Arial" w:cs="Arial"/>
          <w:sz w:val="15"/>
          <w:szCs w:val="15"/>
        </w:rPr>
        <w:tab/>
        <w:t>Все изменения, дополнения и приложения к настоящему Договору действительны и являются его неотъемлемой частью лишь в случае, если они совершены в письменной форме, подписаны обеими Сторонами (или их уполномоченными представителями) и скреплены печатями Сторон.</w:t>
      </w:r>
    </w:p>
    <w:p w:rsidR="00F56961" w:rsidRPr="00D76349" w:rsidRDefault="00F56961" w:rsidP="00F56961">
      <w:pPr>
        <w:pStyle w:val="ab"/>
        <w:numPr>
          <w:ilvl w:val="1"/>
          <w:numId w:val="22"/>
        </w:numPr>
        <w:shd w:val="clear" w:color="auto" w:fill="auto"/>
        <w:tabs>
          <w:tab w:val="left" w:pos="709"/>
        </w:tabs>
        <w:spacing w:before="0" w:after="0" w:line="276" w:lineRule="auto"/>
        <w:ind w:left="567" w:right="40" w:hanging="567"/>
        <w:jc w:val="both"/>
        <w:outlineLvl w:val="1"/>
        <w:rPr>
          <w:rFonts w:ascii="Arial" w:hAnsi="Arial" w:cs="Arial"/>
          <w:sz w:val="15"/>
          <w:szCs w:val="15"/>
        </w:rPr>
      </w:pPr>
      <w:r w:rsidRPr="00D76349">
        <w:rPr>
          <w:rFonts w:ascii="Arial" w:hAnsi="Arial" w:cs="Arial"/>
          <w:sz w:val="15"/>
          <w:szCs w:val="15"/>
        </w:rPr>
        <w:t>Покупатель не вправе передавать свои права и обязанности по настоящему Договору третьим лицам (полностью или частично) без письменного согласия Поставщика.</w:t>
      </w:r>
    </w:p>
    <w:p w:rsidR="00F56961" w:rsidRPr="00D76349" w:rsidRDefault="00F56961" w:rsidP="00F56961">
      <w:pPr>
        <w:pStyle w:val="ab"/>
        <w:numPr>
          <w:ilvl w:val="1"/>
          <w:numId w:val="22"/>
        </w:numPr>
        <w:shd w:val="clear" w:color="auto" w:fill="auto"/>
        <w:tabs>
          <w:tab w:val="left" w:pos="709"/>
        </w:tabs>
        <w:spacing w:before="0" w:after="0" w:line="276" w:lineRule="auto"/>
        <w:ind w:left="567" w:right="40" w:hanging="567"/>
        <w:jc w:val="both"/>
        <w:outlineLvl w:val="1"/>
        <w:rPr>
          <w:rFonts w:ascii="Arial" w:hAnsi="Arial" w:cs="Arial"/>
          <w:sz w:val="15"/>
          <w:szCs w:val="15"/>
        </w:rPr>
      </w:pPr>
      <w:r w:rsidRPr="00D76349">
        <w:rPr>
          <w:rFonts w:ascii="Arial" w:hAnsi="Arial" w:cs="Arial"/>
          <w:sz w:val="15"/>
          <w:szCs w:val="15"/>
        </w:rPr>
        <w:t>Стороны признают, что копии Договора, переписка и документы, имеющие отношение к Договору и/или его исполнению, отправленные посредством факсимильной/электронной связи, являются составленными в письменной форме и имеют юридическую силу и значимость наравне с оригиналами документов до получения Сторонами оригиналов таких документов. Последующая отправка/передача подлинных документов другой Стороне обязательна.</w:t>
      </w:r>
    </w:p>
    <w:p w:rsidR="00F56961" w:rsidRPr="00D76349" w:rsidRDefault="00F56961" w:rsidP="00F56961">
      <w:pPr>
        <w:pStyle w:val="ab"/>
        <w:shd w:val="clear" w:color="auto" w:fill="auto"/>
        <w:tabs>
          <w:tab w:val="left" w:pos="709"/>
        </w:tabs>
        <w:spacing w:before="0" w:after="0" w:line="276" w:lineRule="auto"/>
        <w:ind w:left="567" w:right="40" w:hanging="567"/>
        <w:jc w:val="both"/>
        <w:outlineLvl w:val="1"/>
        <w:rPr>
          <w:rFonts w:ascii="Arial" w:hAnsi="Arial" w:cs="Arial"/>
          <w:sz w:val="15"/>
          <w:szCs w:val="15"/>
        </w:rPr>
      </w:pPr>
      <w:r w:rsidRPr="00D76349">
        <w:rPr>
          <w:rFonts w:ascii="Arial" w:hAnsi="Arial" w:cs="Arial"/>
          <w:sz w:val="15"/>
          <w:szCs w:val="15"/>
        </w:rPr>
        <w:tab/>
        <w:t>В случаях обмена документами по факсу или по электронной почте направление документов осуществляется с номеров (адресов) и по номерам (адресам), указанным в статье 11 настоящего Договора.</w:t>
      </w:r>
    </w:p>
    <w:p w:rsidR="00F56961" w:rsidRPr="00D76349" w:rsidRDefault="00F56961" w:rsidP="00F56961">
      <w:pPr>
        <w:pStyle w:val="ab"/>
        <w:shd w:val="clear" w:color="auto" w:fill="auto"/>
        <w:tabs>
          <w:tab w:val="left" w:pos="709"/>
        </w:tabs>
        <w:spacing w:before="0" w:after="0" w:line="276" w:lineRule="auto"/>
        <w:ind w:left="567" w:right="40" w:hanging="567"/>
        <w:jc w:val="both"/>
        <w:outlineLvl w:val="1"/>
        <w:rPr>
          <w:rFonts w:ascii="Arial" w:hAnsi="Arial" w:cs="Arial"/>
          <w:sz w:val="15"/>
          <w:szCs w:val="15"/>
        </w:rPr>
      </w:pPr>
      <w:r w:rsidRPr="00D76349">
        <w:rPr>
          <w:rFonts w:ascii="Arial" w:hAnsi="Arial" w:cs="Arial"/>
          <w:sz w:val="15"/>
          <w:szCs w:val="15"/>
        </w:rPr>
        <w:tab/>
        <w:t>Сторона-отправитель обязуется не позднее 10 (десяти) календарных дней направить другой Стороне оригинал такого документа. Оригинал направляется с курьером или почтовой связью (заказным письмом с уведомлением о вручении, с описью вложенной корреспонденции).</w:t>
      </w:r>
    </w:p>
    <w:p w:rsidR="00F56961" w:rsidRPr="00D76349" w:rsidRDefault="00F56961" w:rsidP="00F56961">
      <w:pPr>
        <w:pStyle w:val="ab"/>
        <w:numPr>
          <w:ilvl w:val="1"/>
          <w:numId w:val="22"/>
        </w:numPr>
        <w:shd w:val="clear" w:color="auto" w:fill="auto"/>
        <w:tabs>
          <w:tab w:val="left" w:pos="709"/>
        </w:tabs>
        <w:spacing w:before="0" w:after="0" w:line="276" w:lineRule="auto"/>
        <w:ind w:left="567" w:right="20" w:hanging="567"/>
        <w:jc w:val="both"/>
        <w:outlineLvl w:val="1"/>
        <w:rPr>
          <w:rFonts w:ascii="Arial" w:hAnsi="Arial" w:cs="Arial"/>
          <w:sz w:val="15"/>
          <w:szCs w:val="15"/>
        </w:rPr>
      </w:pPr>
      <w:r w:rsidRPr="00D76349">
        <w:rPr>
          <w:rFonts w:ascii="Arial" w:hAnsi="Arial" w:cs="Arial"/>
          <w:sz w:val="15"/>
          <w:szCs w:val="15"/>
        </w:rPr>
        <w:t>В случае изменения юридических, почтовых, банковских реквизитов, номеров телефонов у какой-либо из Сторон (в т.ч. их обособленных подразделений) и прочего, связанного с настоящим Договором или его исполнением, а также при ее реорганизации или ликвидации соответствующая Сторона обязана в течение 5 (пяти) рабочих дней с момента таких изменений (или их регистрации) письменно сообщить об этом другой Стороне со ссылкой на настоящий Договор. Сторона, не известившая другую Сторону об изменениях в установленный срок, несет риск связанных с этим неблагоприятных последствий.</w:t>
      </w:r>
    </w:p>
    <w:p w:rsidR="00F56961" w:rsidRPr="00D76349" w:rsidRDefault="00F56961" w:rsidP="00F56961">
      <w:pPr>
        <w:pStyle w:val="ab"/>
        <w:numPr>
          <w:ilvl w:val="1"/>
          <w:numId w:val="22"/>
        </w:numPr>
        <w:shd w:val="clear" w:color="auto" w:fill="auto"/>
        <w:tabs>
          <w:tab w:val="left" w:pos="601"/>
          <w:tab w:val="left" w:pos="709"/>
        </w:tabs>
        <w:spacing w:before="0" w:after="0" w:line="276" w:lineRule="auto"/>
        <w:ind w:left="567" w:right="20" w:hanging="567"/>
        <w:jc w:val="both"/>
        <w:outlineLvl w:val="1"/>
        <w:rPr>
          <w:rFonts w:ascii="Arial" w:hAnsi="Arial" w:cs="Arial"/>
          <w:sz w:val="15"/>
          <w:szCs w:val="15"/>
        </w:rPr>
      </w:pPr>
      <w:r w:rsidRPr="00D76349">
        <w:rPr>
          <w:rFonts w:ascii="Arial" w:hAnsi="Arial" w:cs="Arial"/>
          <w:sz w:val="15"/>
          <w:szCs w:val="15"/>
        </w:rPr>
        <w:t>Во всем остальном, что не предусмотрено Договором, Стороны руководствуются законодательством Российской Федерации.</w:t>
      </w:r>
    </w:p>
    <w:p w:rsidR="00F56961" w:rsidRPr="00D76349" w:rsidRDefault="00F56961" w:rsidP="00F56961">
      <w:pPr>
        <w:pStyle w:val="ab"/>
        <w:numPr>
          <w:ilvl w:val="1"/>
          <w:numId w:val="22"/>
        </w:numPr>
        <w:shd w:val="clear" w:color="auto" w:fill="auto"/>
        <w:tabs>
          <w:tab w:val="left" w:pos="709"/>
        </w:tabs>
        <w:spacing w:before="0" w:after="0" w:line="276" w:lineRule="auto"/>
        <w:ind w:left="567" w:hanging="567"/>
        <w:jc w:val="both"/>
        <w:outlineLvl w:val="1"/>
        <w:rPr>
          <w:rFonts w:ascii="Arial" w:hAnsi="Arial" w:cs="Arial"/>
          <w:sz w:val="15"/>
          <w:szCs w:val="15"/>
        </w:rPr>
      </w:pPr>
      <w:r w:rsidRPr="00D76349">
        <w:rPr>
          <w:rFonts w:ascii="Arial" w:hAnsi="Arial" w:cs="Arial"/>
          <w:sz w:val="15"/>
          <w:szCs w:val="15"/>
        </w:rPr>
        <w:t>Настоящий Договор составлен на русском языке в 2-х подлинных экземплярах, каждый из которых имеет одинаковую юридическую силу, по одному экземпляру для каждой из Сторон.</w:t>
      </w:r>
    </w:p>
    <w:p w:rsidR="00F56961" w:rsidRPr="00D76349" w:rsidRDefault="00F56961" w:rsidP="00F56961">
      <w:pPr>
        <w:pStyle w:val="ab"/>
        <w:shd w:val="clear" w:color="auto" w:fill="auto"/>
        <w:tabs>
          <w:tab w:val="left" w:pos="709"/>
        </w:tabs>
        <w:spacing w:before="0" w:after="0" w:line="276" w:lineRule="auto"/>
        <w:ind w:left="510" w:firstLine="0"/>
        <w:jc w:val="both"/>
        <w:outlineLvl w:val="1"/>
        <w:rPr>
          <w:rFonts w:ascii="Arial" w:hAnsi="Arial" w:cs="Arial"/>
          <w:sz w:val="15"/>
          <w:szCs w:val="15"/>
        </w:rPr>
      </w:pPr>
    </w:p>
    <w:p w:rsidR="00F56961" w:rsidRPr="00D76349" w:rsidRDefault="00F56961" w:rsidP="00F56961">
      <w:pPr>
        <w:pStyle w:val="10"/>
        <w:keepNext/>
        <w:keepLines/>
        <w:shd w:val="clear" w:color="auto" w:fill="auto"/>
        <w:spacing w:after="0" w:line="276" w:lineRule="auto"/>
        <w:ind w:firstLine="0"/>
        <w:rPr>
          <w:rFonts w:ascii="Arial" w:hAnsi="Arial" w:cs="Arial"/>
          <w:sz w:val="15"/>
          <w:szCs w:val="15"/>
        </w:rPr>
      </w:pPr>
      <w:bookmarkStart w:id="13" w:name="bookmark11"/>
      <w:r w:rsidRPr="00D76349">
        <w:rPr>
          <w:rFonts w:ascii="Arial" w:hAnsi="Arial" w:cs="Arial"/>
          <w:sz w:val="15"/>
          <w:szCs w:val="15"/>
        </w:rPr>
        <w:t>Статья 11. Местонахождение, иные реквизиты и подписи Сторон</w:t>
      </w:r>
      <w:bookmarkEnd w:id="13"/>
    </w:p>
    <w:p w:rsidR="00F56961" w:rsidRPr="00D76349" w:rsidRDefault="00F56961" w:rsidP="00F56961">
      <w:pPr>
        <w:pStyle w:val="10"/>
        <w:keepNext/>
        <w:keepLines/>
        <w:shd w:val="clear" w:color="auto" w:fill="auto"/>
        <w:spacing w:after="0" w:line="276" w:lineRule="auto"/>
        <w:ind w:firstLine="0"/>
        <w:jc w:val="left"/>
        <w:rPr>
          <w:rFonts w:ascii="Arial" w:hAnsi="Arial" w:cs="Arial"/>
          <w:sz w:val="16"/>
          <w:szCs w:val="16"/>
        </w:rPr>
      </w:pPr>
    </w:p>
    <w:tbl>
      <w:tblPr>
        <w:tblW w:w="9498" w:type="dxa"/>
        <w:tblInd w:w="9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49"/>
        <w:gridCol w:w="4749"/>
      </w:tblGrid>
      <w:tr w:rsidR="00F56961" w:rsidRPr="00D76349" w:rsidTr="0019085B">
        <w:trPr>
          <w:trHeight w:val="430"/>
        </w:trPr>
        <w:tc>
          <w:tcPr>
            <w:tcW w:w="4749" w:type="dxa"/>
            <w:shd w:val="clear" w:color="auto" w:fill="F3F3F3"/>
          </w:tcPr>
          <w:p w:rsidR="00F56961" w:rsidRPr="00D76349" w:rsidRDefault="00F56961" w:rsidP="0019085B">
            <w:pPr>
              <w:widowControl w:val="0"/>
              <w:spacing w:line="276" w:lineRule="auto"/>
              <w:ind w:right="72"/>
              <w:jc w:val="center"/>
              <w:rPr>
                <w:rFonts w:ascii="Arial" w:hAnsi="Arial" w:cs="Arial"/>
                <w:sz w:val="16"/>
                <w:szCs w:val="16"/>
              </w:rPr>
            </w:pPr>
            <w:r w:rsidRPr="00D76349">
              <w:rPr>
                <w:rFonts w:ascii="Arial" w:hAnsi="Arial" w:cs="Arial"/>
                <w:b/>
                <w:sz w:val="16"/>
                <w:szCs w:val="16"/>
              </w:rPr>
              <w:t>Поставщик:</w:t>
            </w:r>
          </w:p>
        </w:tc>
        <w:tc>
          <w:tcPr>
            <w:tcW w:w="4749" w:type="dxa"/>
            <w:shd w:val="clear" w:color="auto" w:fill="F3F3F3"/>
          </w:tcPr>
          <w:p w:rsidR="00F56961" w:rsidRPr="00D76349" w:rsidRDefault="00F56961" w:rsidP="0019085B">
            <w:pPr>
              <w:widowControl w:val="0"/>
              <w:spacing w:line="276" w:lineRule="auto"/>
              <w:ind w:right="72"/>
              <w:jc w:val="center"/>
              <w:rPr>
                <w:rFonts w:ascii="Arial" w:hAnsi="Arial" w:cs="Arial"/>
                <w:b/>
                <w:bCs/>
                <w:sz w:val="16"/>
                <w:szCs w:val="16"/>
              </w:rPr>
            </w:pPr>
            <w:r w:rsidRPr="00D76349">
              <w:rPr>
                <w:rFonts w:ascii="Arial" w:hAnsi="Arial" w:cs="Arial"/>
                <w:b/>
                <w:bCs/>
                <w:sz w:val="16"/>
                <w:szCs w:val="16"/>
              </w:rPr>
              <w:t>Покупатель:</w:t>
            </w:r>
          </w:p>
        </w:tc>
      </w:tr>
      <w:tr w:rsidR="00F56961" w:rsidRPr="00D76349" w:rsidTr="0019085B">
        <w:trPr>
          <w:trHeight w:val="408"/>
        </w:trPr>
        <w:tc>
          <w:tcPr>
            <w:tcW w:w="4749" w:type="dxa"/>
          </w:tcPr>
          <w:p w:rsidR="00F56961" w:rsidRPr="00D76349" w:rsidRDefault="00F56961" w:rsidP="0019085B">
            <w:pPr>
              <w:widowControl w:val="0"/>
              <w:spacing w:line="276" w:lineRule="auto"/>
              <w:ind w:left="34" w:right="72" w:hanging="34"/>
              <w:rPr>
                <w:rFonts w:ascii="Arial" w:hAnsi="Arial" w:cs="Arial"/>
                <w:b/>
                <w:bCs/>
                <w:sz w:val="16"/>
                <w:szCs w:val="16"/>
              </w:rPr>
            </w:pPr>
          </w:p>
        </w:tc>
        <w:tc>
          <w:tcPr>
            <w:tcW w:w="4749" w:type="dxa"/>
          </w:tcPr>
          <w:p w:rsidR="00F56961" w:rsidRPr="00D76349" w:rsidRDefault="00F56961" w:rsidP="0019085B">
            <w:pPr>
              <w:widowControl w:val="0"/>
              <w:spacing w:line="276" w:lineRule="auto"/>
              <w:ind w:right="72"/>
              <w:rPr>
                <w:rFonts w:ascii="Arial" w:hAnsi="Arial" w:cs="Arial"/>
                <w:b/>
                <w:bCs/>
                <w:sz w:val="16"/>
                <w:szCs w:val="16"/>
              </w:rPr>
            </w:pPr>
            <w:r w:rsidRPr="00D76349">
              <w:rPr>
                <w:rFonts w:ascii="Arial" w:hAnsi="Arial" w:cs="Arial"/>
                <w:b/>
                <w:bCs/>
                <w:sz w:val="16"/>
                <w:szCs w:val="16"/>
              </w:rPr>
              <w:t>Фирменное наименование:</w:t>
            </w:r>
          </w:p>
          <w:p w:rsidR="00F56961" w:rsidRPr="00D76349" w:rsidRDefault="00F56961" w:rsidP="0019085B">
            <w:pPr>
              <w:widowControl w:val="0"/>
              <w:spacing w:line="276" w:lineRule="auto"/>
              <w:ind w:right="72"/>
              <w:rPr>
                <w:rFonts w:ascii="Arial" w:hAnsi="Arial" w:cs="Arial"/>
                <w:b/>
                <w:bCs/>
                <w:sz w:val="16"/>
                <w:szCs w:val="16"/>
              </w:rPr>
            </w:pPr>
            <w:r w:rsidRPr="00D76349">
              <w:rPr>
                <w:rFonts w:ascii="Arial" w:hAnsi="Arial" w:cs="Arial"/>
                <w:b/>
                <w:bCs/>
                <w:sz w:val="16"/>
                <w:szCs w:val="16"/>
              </w:rPr>
              <w:t>А</w:t>
            </w:r>
            <w:r w:rsidR="0019085B">
              <w:rPr>
                <w:rFonts w:ascii="Arial" w:hAnsi="Arial" w:cs="Arial"/>
                <w:b/>
                <w:bCs/>
                <w:sz w:val="16"/>
                <w:szCs w:val="16"/>
              </w:rPr>
              <w:t>кционерное общество</w:t>
            </w:r>
            <w:r w:rsidRPr="00D76349">
              <w:rPr>
                <w:rFonts w:ascii="Arial" w:hAnsi="Arial" w:cs="Arial"/>
                <w:b/>
                <w:bCs/>
                <w:sz w:val="16"/>
                <w:szCs w:val="16"/>
              </w:rPr>
              <w:t xml:space="preserve"> «Амурские коммунальные системы»</w:t>
            </w:r>
          </w:p>
        </w:tc>
      </w:tr>
      <w:tr w:rsidR="00F56961" w:rsidRPr="00D76349" w:rsidTr="0019085B">
        <w:tc>
          <w:tcPr>
            <w:tcW w:w="4749" w:type="dxa"/>
          </w:tcPr>
          <w:p w:rsidR="00F56961" w:rsidRPr="00D76349" w:rsidRDefault="00F56961" w:rsidP="0019085B">
            <w:pPr>
              <w:rPr>
                <w:rFonts w:ascii="Arial" w:hAnsi="Arial" w:cs="Arial"/>
                <w:sz w:val="16"/>
                <w:szCs w:val="16"/>
              </w:rPr>
            </w:pPr>
          </w:p>
        </w:tc>
        <w:tc>
          <w:tcPr>
            <w:tcW w:w="4749" w:type="dxa"/>
          </w:tcPr>
          <w:p w:rsidR="00F56961" w:rsidRPr="00D76349" w:rsidRDefault="00F56961" w:rsidP="0019085B">
            <w:pPr>
              <w:widowControl w:val="0"/>
              <w:spacing w:line="276" w:lineRule="auto"/>
              <w:ind w:right="72"/>
              <w:jc w:val="both"/>
              <w:rPr>
                <w:rFonts w:ascii="Arial" w:hAnsi="Arial" w:cs="Arial"/>
                <w:sz w:val="16"/>
                <w:szCs w:val="16"/>
              </w:rPr>
            </w:pPr>
            <w:r w:rsidRPr="00D76349">
              <w:rPr>
                <w:rFonts w:ascii="Arial" w:hAnsi="Arial" w:cs="Arial"/>
                <w:b/>
                <w:bCs/>
                <w:sz w:val="16"/>
                <w:szCs w:val="16"/>
              </w:rPr>
              <w:t xml:space="preserve">ИНН: </w:t>
            </w:r>
            <w:r w:rsidRPr="00D76349">
              <w:rPr>
                <w:rFonts w:ascii="Arial" w:hAnsi="Arial" w:cs="Arial"/>
                <w:bCs/>
                <w:sz w:val="16"/>
                <w:szCs w:val="16"/>
              </w:rPr>
              <w:t>2801091892</w:t>
            </w:r>
          </w:p>
        </w:tc>
      </w:tr>
      <w:tr w:rsidR="00F56961" w:rsidRPr="00D76349" w:rsidTr="0019085B">
        <w:tc>
          <w:tcPr>
            <w:tcW w:w="4749" w:type="dxa"/>
          </w:tcPr>
          <w:p w:rsidR="00F56961" w:rsidRPr="00D76349" w:rsidRDefault="00F56961" w:rsidP="0019085B">
            <w:pPr>
              <w:rPr>
                <w:rFonts w:ascii="Arial" w:hAnsi="Arial" w:cs="Arial"/>
                <w:sz w:val="16"/>
                <w:szCs w:val="16"/>
              </w:rPr>
            </w:pPr>
          </w:p>
        </w:tc>
        <w:tc>
          <w:tcPr>
            <w:tcW w:w="4749" w:type="dxa"/>
          </w:tcPr>
          <w:p w:rsidR="00F56961" w:rsidRPr="00D76349" w:rsidRDefault="00F56961" w:rsidP="0019085B">
            <w:pPr>
              <w:widowControl w:val="0"/>
              <w:spacing w:line="276" w:lineRule="auto"/>
              <w:ind w:right="72"/>
              <w:jc w:val="both"/>
              <w:rPr>
                <w:rFonts w:ascii="Arial" w:hAnsi="Arial" w:cs="Arial"/>
                <w:sz w:val="16"/>
                <w:szCs w:val="16"/>
              </w:rPr>
            </w:pPr>
            <w:r w:rsidRPr="00D76349">
              <w:rPr>
                <w:rFonts w:ascii="Arial" w:hAnsi="Arial" w:cs="Arial"/>
                <w:b/>
                <w:bCs/>
                <w:sz w:val="16"/>
                <w:szCs w:val="16"/>
              </w:rPr>
              <w:t>КПП:</w:t>
            </w:r>
            <w:r w:rsidRPr="00D76349">
              <w:rPr>
                <w:rFonts w:ascii="Arial" w:hAnsi="Arial" w:cs="Arial"/>
                <w:sz w:val="16"/>
                <w:szCs w:val="16"/>
              </w:rPr>
              <w:t xml:space="preserve"> 280101001</w:t>
            </w:r>
          </w:p>
        </w:tc>
      </w:tr>
      <w:tr w:rsidR="00F56961" w:rsidRPr="00D76349" w:rsidTr="0019085B">
        <w:tc>
          <w:tcPr>
            <w:tcW w:w="4749" w:type="dxa"/>
          </w:tcPr>
          <w:p w:rsidR="00F56961" w:rsidRPr="00D76349" w:rsidRDefault="00F56961" w:rsidP="0019085B">
            <w:pPr>
              <w:rPr>
                <w:rFonts w:ascii="Arial" w:hAnsi="Arial" w:cs="Arial"/>
                <w:sz w:val="16"/>
                <w:szCs w:val="16"/>
              </w:rPr>
            </w:pPr>
          </w:p>
        </w:tc>
        <w:tc>
          <w:tcPr>
            <w:tcW w:w="4749" w:type="dxa"/>
          </w:tcPr>
          <w:p w:rsidR="00F56961" w:rsidRPr="00D76349" w:rsidRDefault="00F56961" w:rsidP="0019085B">
            <w:pPr>
              <w:widowControl w:val="0"/>
              <w:spacing w:line="276" w:lineRule="auto"/>
              <w:ind w:right="72"/>
              <w:jc w:val="both"/>
              <w:rPr>
                <w:rFonts w:ascii="Arial" w:hAnsi="Arial" w:cs="Arial"/>
                <w:sz w:val="16"/>
                <w:szCs w:val="16"/>
              </w:rPr>
            </w:pPr>
            <w:r w:rsidRPr="00D76349">
              <w:rPr>
                <w:rFonts w:ascii="Arial" w:hAnsi="Arial" w:cs="Arial"/>
                <w:b/>
                <w:bCs/>
                <w:sz w:val="16"/>
                <w:szCs w:val="16"/>
              </w:rPr>
              <w:t xml:space="preserve">ОГРН: </w:t>
            </w:r>
            <w:r w:rsidRPr="00D76349">
              <w:rPr>
                <w:rFonts w:ascii="Arial" w:hAnsi="Arial" w:cs="Arial"/>
                <w:bCs/>
                <w:sz w:val="16"/>
                <w:szCs w:val="16"/>
              </w:rPr>
              <w:t>1032800063020</w:t>
            </w:r>
          </w:p>
        </w:tc>
      </w:tr>
      <w:tr w:rsidR="0071445C" w:rsidRPr="00D76349" w:rsidTr="0019085B">
        <w:trPr>
          <w:trHeight w:val="490"/>
        </w:trPr>
        <w:tc>
          <w:tcPr>
            <w:tcW w:w="4749" w:type="dxa"/>
          </w:tcPr>
          <w:p w:rsidR="0071445C" w:rsidRPr="0071445C" w:rsidRDefault="0071445C" w:rsidP="0019085B">
            <w:pPr>
              <w:rPr>
                <w:rFonts w:ascii="Arial" w:hAnsi="Arial" w:cs="Arial"/>
                <w:bCs/>
                <w:sz w:val="16"/>
                <w:szCs w:val="16"/>
              </w:rPr>
            </w:pPr>
          </w:p>
        </w:tc>
        <w:tc>
          <w:tcPr>
            <w:tcW w:w="4749" w:type="dxa"/>
          </w:tcPr>
          <w:p w:rsidR="0071445C" w:rsidRPr="00D76349" w:rsidRDefault="0071445C" w:rsidP="0019085B">
            <w:pPr>
              <w:widowControl w:val="0"/>
              <w:spacing w:line="276" w:lineRule="auto"/>
              <w:ind w:right="72"/>
              <w:jc w:val="both"/>
              <w:rPr>
                <w:rFonts w:ascii="Arial" w:hAnsi="Arial" w:cs="Arial"/>
                <w:b/>
                <w:bCs/>
                <w:sz w:val="16"/>
                <w:szCs w:val="16"/>
              </w:rPr>
            </w:pPr>
            <w:r>
              <w:rPr>
                <w:rFonts w:ascii="Arial" w:hAnsi="Arial" w:cs="Arial"/>
                <w:b/>
                <w:bCs/>
                <w:sz w:val="16"/>
                <w:szCs w:val="16"/>
              </w:rPr>
              <w:t xml:space="preserve">Юридический адрес: </w:t>
            </w:r>
            <w:r w:rsidRPr="00D76349">
              <w:rPr>
                <w:rFonts w:ascii="Arial" w:hAnsi="Arial" w:cs="Arial"/>
                <w:sz w:val="16"/>
                <w:szCs w:val="16"/>
              </w:rPr>
              <w:t xml:space="preserve">675000, Амурская область, </w:t>
            </w:r>
            <w:r>
              <w:rPr>
                <w:rFonts w:ascii="Arial" w:hAnsi="Arial" w:cs="Arial"/>
                <w:sz w:val="16"/>
                <w:szCs w:val="16"/>
              </w:rPr>
              <w:t xml:space="preserve">                 </w:t>
            </w:r>
            <w:r w:rsidRPr="00D76349">
              <w:rPr>
                <w:rFonts w:ascii="Arial" w:hAnsi="Arial" w:cs="Arial"/>
                <w:sz w:val="16"/>
                <w:szCs w:val="16"/>
              </w:rPr>
              <w:t>г. Благовещенск,  ул. Амурская</w:t>
            </w:r>
            <w:r>
              <w:rPr>
                <w:rFonts w:ascii="Arial" w:hAnsi="Arial" w:cs="Arial"/>
                <w:sz w:val="16"/>
                <w:szCs w:val="16"/>
              </w:rPr>
              <w:t xml:space="preserve">, д. </w:t>
            </w:r>
            <w:r w:rsidRPr="00D76349">
              <w:rPr>
                <w:rFonts w:ascii="Arial" w:hAnsi="Arial" w:cs="Arial"/>
                <w:sz w:val="16"/>
                <w:szCs w:val="16"/>
              </w:rPr>
              <w:t>296.</w:t>
            </w:r>
          </w:p>
        </w:tc>
      </w:tr>
      <w:tr w:rsidR="00F56961" w:rsidRPr="00D76349" w:rsidTr="0019085B">
        <w:trPr>
          <w:trHeight w:val="490"/>
        </w:trPr>
        <w:tc>
          <w:tcPr>
            <w:tcW w:w="4749" w:type="dxa"/>
          </w:tcPr>
          <w:p w:rsidR="00F56961" w:rsidRPr="00D76349" w:rsidRDefault="00F56961" w:rsidP="0019085B">
            <w:pPr>
              <w:rPr>
                <w:rFonts w:ascii="Arial" w:hAnsi="Arial" w:cs="Arial"/>
                <w:bCs/>
                <w:sz w:val="16"/>
                <w:szCs w:val="16"/>
              </w:rPr>
            </w:pPr>
          </w:p>
        </w:tc>
        <w:tc>
          <w:tcPr>
            <w:tcW w:w="4749" w:type="dxa"/>
          </w:tcPr>
          <w:p w:rsidR="00F56961" w:rsidRPr="00D76349" w:rsidRDefault="00F56961" w:rsidP="0071445C">
            <w:pPr>
              <w:widowControl w:val="0"/>
              <w:spacing w:line="276" w:lineRule="auto"/>
              <w:ind w:right="72"/>
              <w:jc w:val="both"/>
              <w:rPr>
                <w:rFonts w:ascii="Arial" w:hAnsi="Arial" w:cs="Arial"/>
                <w:b/>
                <w:bCs/>
                <w:sz w:val="16"/>
                <w:szCs w:val="16"/>
              </w:rPr>
            </w:pPr>
            <w:r w:rsidRPr="00D76349">
              <w:rPr>
                <w:rFonts w:ascii="Arial" w:hAnsi="Arial" w:cs="Arial"/>
                <w:b/>
                <w:bCs/>
                <w:sz w:val="16"/>
                <w:szCs w:val="16"/>
              </w:rPr>
              <w:t xml:space="preserve">Место нахождения: </w:t>
            </w:r>
            <w:r w:rsidRPr="00D76349">
              <w:rPr>
                <w:rFonts w:ascii="Arial" w:hAnsi="Arial" w:cs="Arial"/>
                <w:sz w:val="16"/>
                <w:szCs w:val="16"/>
              </w:rPr>
              <w:t xml:space="preserve">675000, Амурская область, </w:t>
            </w:r>
            <w:r w:rsidR="0019085B">
              <w:rPr>
                <w:rFonts w:ascii="Arial" w:hAnsi="Arial" w:cs="Arial"/>
                <w:sz w:val="16"/>
                <w:szCs w:val="16"/>
              </w:rPr>
              <w:t xml:space="preserve">                 </w:t>
            </w:r>
            <w:r w:rsidRPr="00D76349">
              <w:rPr>
                <w:rFonts w:ascii="Arial" w:hAnsi="Arial" w:cs="Arial"/>
                <w:sz w:val="16"/>
                <w:szCs w:val="16"/>
              </w:rPr>
              <w:t xml:space="preserve">г. Благовещенск,  ул. </w:t>
            </w:r>
            <w:r w:rsidR="0071445C">
              <w:rPr>
                <w:rFonts w:ascii="Arial" w:hAnsi="Arial" w:cs="Arial"/>
                <w:sz w:val="16"/>
                <w:szCs w:val="16"/>
              </w:rPr>
              <w:t>Мухина</w:t>
            </w:r>
            <w:r>
              <w:rPr>
                <w:rFonts w:ascii="Arial" w:hAnsi="Arial" w:cs="Arial"/>
                <w:sz w:val="16"/>
                <w:szCs w:val="16"/>
              </w:rPr>
              <w:t xml:space="preserve">, д. </w:t>
            </w:r>
            <w:r w:rsidR="0071445C">
              <w:rPr>
                <w:rFonts w:ascii="Arial" w:hAnsi="Arial" w:cs="Arial"/>
                <w:sz w:val="16"/>
                <w:szCs w:val="16"/>
              </w:rPr>
              <w:t>73А</w:t>
            </w:r>
            <w:r w:rsidRPr="00D76349">
              <w:rPr>
                <w:rFonts w:ascii="Arial" w:hAnsi="Arial" w:cs="Arial"/>
                <w:sz w:val="16"/>
                <w:szCs w:val="16"/>
              </w:rPr>
              <w:t>.</w:t>
            </w:r>
          </w:p>
        </w:tc>
      </w:tr>
      <w:tr w:rsidR="00F56961" w:rsidRPr="00D76349" w:rsidTr="0019085B">
        <w:trPr>
          <w:trHeight w:val="709"/>
        </w:trPr>
        <w:tc>
          <w:tcPr>
            <w:tcW w:w="4749" w:type="dxa"/>
          </w:tcPr>
          <w:p w:rsidR="00F56961" w:rsidRPr="00D76349" w:rsidRDefault="00F56961" w:rsidP="0019085B">
            <w:pPr>
              <w:rPr>
                <w:rFonts w:ascii="Arial" w:hAnsi="Arial" w:cs="Arial"/>
                <w:sz w:val="16"/>
                <w:szCs w:val="16"/>
              </w:rPr>
            </w:pPr>
          </w:p>
        </w:tc>
        <w:tc>
          <w:tcPr>
            <w:tcW w:w="4749" w:type="dxa"/>
          </w:tcPr>
          <w:p w:rsidR="00F56961" w:rsidRPr="00D76349" w:rsidRDefault="00F56961" w:rsidP="0071445C">
            <w:pPr>
              <w:widowControl w:val="0"/>
              <w:spacing w:line="276" w:lineRule="auto"/>
              <w:rPr>
                <w:rFonts w:ascii="Arial" w:hAnsi="Arial" w:cs="Arial"/>
                <w:sz w:val="16"/>
                <w:szCs w:val="16"/>
              </w:rPr>
            </w:pPr>
            <w:r w:rsidRPr="00D76349">
              <w:rPr>
                <w:rFonts w:ascii="Arial" w:hAnsi="Arial" w:cs="Arial"/>
                <w:b/>
                <w:bCs/>
                <w:sz w:val="16"/>
                <w:szCs w:val="16"/>
              </w:rPr>
              <w:t>Адрес для корреспонденции в Российской Федерации (с индексом):</w:t>
            </w:r>
            <w:r w:rsidRPr="00D76349">
              <w:rPr>
                <w:rFonts w:ascii="Arial" w:hAnsi="Arial" w:cs="Arial"/>
                <w:sz w:val="16"/>
                <w:szCs w:val="16"/>
              </w:rPr>
              <w:t xml:space="preserve">  675000, Амурская область, г. Благовещенск, ул. </w:t>
            </w:r>
            <w:r w:rsidR="0071445C">
              <w:rPr>
                <w:rFonts w:ascii="Arial" w:hAnsi="Arial" w:cs="Arial"/>
                <w:sz w:val="16"/>
                <w:szCs w:val="16"/>
              </w:rPr>
              <w:t>Мухина</w:t>
            </w:r>
            <w:r>
              <w:rPr>
                <w:rFonts w:ascii="Arial" w:hAnsi="Arial" w:cs="Arial"/>
                <w:sz w:val="16"/>
                <w:szCs w:val="16"/>
              </w:rPr>
              <w:t xml:space="preserve">, д. </w:t>
            </w:r>
            <w:r w:rsidR="0071445C">
              <w:rPr>
                <w:rFonts w:ascii="Arial" w:hAnsi="Arial" w:cs="Arial"/>
                <w:sz w:val="16"/>
                <w:szCs w:val="16"/>
              </w:rPr>
              <w:t>73А</w:t>
            </w:r>
            <w:r w:rsidRPr="00D76349">
              <w:rPr>
                <w:rFonts w:ascii="Arial" w:hAnsi="Arial" w:cs="Arial"/>
                <w:sz w:val="16"/>
                <w:szCs w:val="16"/>
              </w:rPr>
              <w:t>.</w:t>
            </w:r>
          </w:p>
        </w:tc>
      </w:tr>
      <w:tr w:rsidR="00F56961" w:rsidRPr="00D76349" w:rsidTr="0019085B">
        <w:trPr>
          <w:trHeight w:val="266"/>
        </w:trPr>
        <w:tc>
          <w:tcPr>
            <w:tcW w:w="4749" w:type="dxa"/>
          </w:tcPr>
          <w:p w:rsidR="00F56961" w:rsidRPr="0071445C" w:rsidRDefault="00F56961" w:rsidP="0019085B">
            <w:pPr>
              <w:rPr>
                <w:rFonts w:ascii="Arial" w:hAnsi="Arial" w:cs="Arial"/>
                <w:sz w:val="16"/>
                <w:szCs w:val="16"/>
              </w:rPr>
            </w:pPr>
          </w:p>
        </w:tc>
        <w:tc>
          <w:tcPr>
            <w:tcW w:w="4749" w:type="dxa"/>
          </w:tcPr>
          <w:p w:rsidR="00F56961" w:rsidRPr="00D76349" w:rsidRDefault="00F56961" w:rsidP="0019085B">
            <w:pPr>
              <w:widowControl w:val="0"/>
              <w:spacing w:line="276" w:lineRule="auto"/>
              <w:ind w:right="72"/>
              <w:jc w:val="both"/>
              <w:rPr>
                <w:rFonts w:ascii="Arial" w:hAnsi="Arial" w:cs="Arial"/>
                <w:b/>
                <w:bCs/>
                <w:sz w:val="16"/>
                <w:szCs w:val="16"/>
              </w:rPr>
            </w:pPr>
            <w:r w:rsidRPr="00D76349">
              <w:rPr>
                <w:rFonts w:ascii="Arial" w:hAnsi="Arial" w:cs="Arial"/>
                <w:b/>
                <w:bCs/>
                <w:sz w:val="16"/>
                <w:szCs w:val="16"/>
              </w:rPr>
              <w:t>Электронная почта:</w:t>
            </w:r>
            <w:r w:rsidRPr="00D76349">
              <w:rPr>
                <w:rFonts w:ascii="Arial" w:hAnsi="Arial" w:cs="Arial"/>
                <w:sz w:val="16"/>
                <w:szCs w:val="16"/>
              </w:rPr>
              <w:t xml:space="preserve"> </w:t>
            </w:r>
            <w:hyperlink r:id="rId7" w:history="1">
              <w:r w:rsidRPr="0071445C">
                <w:rPr>
                  <w:rStyle w:val="a3"/>
                  <w:rFonts w:ascii="Arial" w:hAnsi="Arial" w:cs="Arial"/>
                  <w:b/>
                  <w:bCs/>
                  <w:color w:val="0000FF"/>
                  <w:sz w:val="16"/>
                  <w:szCs w:val="16"/>
                  <w:lang w:val="en-US"/>
                </w:rPr>
                <w:t>acs</w:t>
              </w:r>
              <w:r w:rsidRPr="0071445C">
                <w:rPr>
                  <w:rStyle w:val="a3"/>
                  <w:rFonts w:ascii="Arial" w:hAnsi="Arial" w:cs="Arial"/>
                  <w:b/>
                  <w:bCs/>
                  <w:color w:val="0000FF"/>
                  <w:sz w:val="16"/>
                  <w:szCs w:val="16"/>
                </w:rPr>
                <w:t>@</w:t>
              </w:r>
              <w:r w:rsidRPr="0071445C">
                <w:rPr>
                  <w:rStyle w:val="a3"/>
                  <w:rFonts w:ascii="Arial" w:hAnsi="Arial" w:cs="Arial"/>
                  <w:b/>
                  <w:bCs/>
                  <w:color w:val="0000FF"/>
                  <w:sz w:val="16"/>
                  <w:szCs w:val="16"/>
                  <w:lang w:val="en-US"/>
                </w:rPr>
                <w:t>amurcomsys</w:t>
              </w:r>
              <w:r w:rsidRPr="0071445C">
                <w:rPr>
                  <w:rStyle w:val="a3"/>
                  <w:rFonts w:ascii="Arial" w:hAnsi="Arial" w:cs="Arial"/>
                  <w:b/>
                  <w:bCs/>
                  <w:color w:val="0000FF"/>
                  <w:sz w:val="16"/>
                  <w:szCs w:val="16"/>
                </w:rPr>
                <w:t>.</w:t>
              </w:r>
              <w:r w:rsidRPr="0071445C">
                <w:rPr>
                  <w:rStyle w:val="a3"/>
                  <w:rFonts w:ascii="Arial" w:hAnsi="Arial" w:cs="Arial"/>
                  <w:b/>
                  <w:bCs/>
                  <w:color w:val="0000FF"/>
                  <w:sz w:val="16"/>
                  <w:szCs w:val="16"/>
                  <w:lang w:val="en-US"/>
                </w:rPr>
                <w:t>ru</w:t>
              </w:r>
            </w:hyperlink>
          </w:p>
        </w:tc>
      </w:tr>
      <w:tr w:rsidR="00F56961" w:rsidRPr="00D76349" w:rsidTr="0019085B">
        <w:trPr>
          <w:trHeight w:val="346"/>
        </w:trPr>
        <w:tc>
          <w:tcPr>
            <w:tcW w:w="4749" w:type="dxa"/>
          </w:tcPr>
          <w:p w:rsidR="00F56961" w:rsidRPr="00D76349" w:rsidRDefault="00F56961" w:rsidP="0019085B">
            <w:pPr>
              <w:rPr>
                <w:rFonts w:ascii="Arial" w:hAnsi="Arial" w:cs="Arial"/>
                <w:sz w:val="16"/>
                <w:szCs w:val="16"/>
              </w:rPr>
            </w:pPr>
          </w:p>
        </w:tc>
        <w:tc>
          <w:tcPr>
            <w:tcW w:w="4749" w:type="dxa"/>
          </w:tcPr>
          <w:p w:rsidR="00F56961" w:rsidRPr="00D76349" w:rsidRDefault="00F56961" w:rsidP="0019085B">
            <w:pPr>
              <w:widowControl w:val="0"/>
              <w:spacing w:line="276" w:lineRule="auto"/>
              <w:jc w:val="both"/>
              <w:rPr>
                <w:rFonts w:ascii="Arial" w:hAnsi="Arial" w:cs="Arial"/>
                <w:sz w:val="16"/>
                <w:szCs w:val="16"/>
              </w:rPr>
            </w:pPr>
            <w:r w:rsidRPr="00D76349">
              <w:rPr>
                <w:rFonts w:ascii="Arial" w:hAnsi="Arial" w:cs="Arial"/>
                <w:b/>
                <w:bCs/>
                <w:sz w:val="16"/>
                <w:szCs w:val="16"/>
              </w:rPr>
              <w:t xml:space="preserve">Тел. (с кодом): </w:t>
            </w:r>
            <w:r w:rsidRPr="00D76349">
              <w:rPr>
                <w:rFonts w:ascii="Arial" w:hAnsi="Arial" w:cs="Arial"/>
                <w:bCs/>
                <w:sz w:val="16"/>
                <w:szCs w:val="16"/>
              </w:rPr>
              <w:t>(4162) 220-737, 220-727</w:t>
            </w:r>
          </w:p>
        </w:tc>
      </w:tr>
      <w:tr w:rsidR="00F56961" w:rsidRPr="00D76349" w:rsidTr="0019085B">
        <w:trPr>
          <w:trHeight w:val="380"/>
        </w:trPr>
        <w:tc>
          <w:tcPr>
            <w:tcW w:w="4749" w:type="dxa"/>
          </w:tcPr>
          <w:p w:rsidR="00F56961" w:rsidRPr="0071445C" w:rsidRDefault="00F56961" w:rsidP="0019085B">
            <w:pPr>
              <w:rPr>
                <w:rFonts w:ascii="Arial" w:hAnsi="Arial" w:cs="Arial"/>
                <w:b/>
                <w:bCs/>
                <w:sz w:val="16"/>
                <w:szCs w:val="16"/>
                <w:lang w:val="en-US"/>
              </w:rPr>
            </w:pPr>
          </w:p>
        </w:tc>
        <w:tc>
          <w:tcPr>
            <w:tcW w:w="4749" w:type="dxa"/>
          </w:tcPr>
          <w:p w:rsidR="00F56961" w:rsidRPr="00D76349" w:rsidRDefault="00F56961" w:rsidP="0019085B">
            <w:pPr>
              <w:adjustRightInd w:val="0"/>
              <w:spacing w:line="276" w:lineRule="auto"/>
              <w:rPr>
                <w:rFonts w:ascii="Arial" w:hAnsi="Arial" w:cs="Arial"/>
                <w:b/>
                <w:bCs/>
                <w:sz w:val="16"/>
                <w:szCs w:val="16"/>
              </w:rPr>
            </w:pPr>
            <w:r w:rsidRPr="00D76349">
              <w:rPr>
                <w:rFonts w:ascii="Arial" w:hAnsi="Arial" w:cs="Arial"/>
                <w:b/>
                <w:bCs/>
                <w:sz w:val="16"/>
                <w:szCs w:val="16"/>
              </w:rPr>
              <w:t>Факс (с кодом):</w:t>
            </w:r>
            <w:r w:rsidRPr="00D76349">
              <w:rPr>
                <w:rFonts w:ascii="Arial" w:hAnsi="Arial" w:cs="Arial"/>
                <w:bCs/>
                <w:sz w:val="16"/>
                <w:szCs w:val="16"/>
              </w:rPr>
              <w:t xml:space="preserve"> (4162) 220-737, 220-727</w:t>
            </w:r>
          </w:p>
        </w:tc>
      </w:tr>
      <w:tr w:rsidR="00F56961" w:rsidRPr="00D76349" w:rsidTr="0019085B">
        <w:trPr>
          <w:cantSplit/>
          <w:trHeight w:val="2031"/>
        </w:trPr>
        <w:tc>
          <w:tcPr>
            <w:tcW w:w="4749" w:type="dxa"/>
          </w:tcPr>
          <w:p w:rsidR="00F56961" w:rsidRPr="00D76349" w:rsidRDefault="00F56961" w:rsidP="0019085B">
            <w:pPr>
              <w:widowControl w:val="0"/>
              <w:spacing w:line="276" w:lineRule="auto"/>
              <w:jc w:val="both"/>
              <w:rPr>
                <w:rFonts w:ascii="Arial" w:hAnsi="Arial" w:cs="Arial"/>
                <w:sz w:val="16"/>
                <w:szCs w:val="16"/>
              </w:rPr>
            </w:pPr>
          </w:p>
        </w:tc>
        <w:tc>
          <w:tcPr>
            <w:tcW w:w="4749" w:type="dxa"/>
          </w:tcPr>
          <w:p w:rsidR="00F56961" w:rsidRPr="00D76349" w:rsidRDefault="00F56961" w:rsidP="0019085B">
            <w:pPr>
              <w:widowControl w:val="0"/>
              <w:spacing w:line="276" w:lineRule="auto"/>
              <w:rPr>
                <w:rFonts w:ascii="Arial" w:hAnsi="Arial" w:cs="Arial"/>
                <w:sz w:val="16"/>
                <w:szCs w:val="16"/>
              </w:rPr>
            </w:pPr>
            <w:r w:rsidRPr="00D76349">
              <w:rPr>
                <w:rFonts w:ascii="Arial" w:hAnsi="Arial" w:cs="Arial"/>
                <w:b/>
                <w:bCs/>
                <w:sz w:val="16"/>
                <w:szCs w:val="16"/>
              </w:rPr>
              <w:t>Банковские реквизиты:</w:t>
            </w:r>
            <w:r w:rsidRPr="00D76349">
              <w:rPr>
                <w:rFonts w:ascii="Arial" w:hAnsi="Arial" w:cs="Arial"/>
                <w:sz w:val="16"/>
                <w:szCs w:val="16"/>
              </w:rPr>
              <w:t xml:space="preserve"> </w:t>
            </w:r>
          </w:p>
          <w:p w:rsidR="00F56961" w:rsidRPr="00D76349" w:rsidRDefault="00F56961" w:rsidP="0019085B">
            <w:pPr>
              <w:spacing w:line="276" w:lineRule="auto"/>
              <w:rPr>
                <w:rFonts w:ascii="Arial" w:hAnsi="Arial" w:cs="Arial"/>
                <w:sz w:val="16"/>
                <w:szCs w:val="16"/>
              </w:rPr>
            </w:pPr>
            <w:r w:rsidRPr="00D76349">
              <w:rPr>
                <w:rFonts w:ascii="Arial" w:hAnsi="Arial" w:cs="Arial"/>
                <w:sz w:val="16"/>
                <w:szCs w:val="16"/>
              </w:rPr>
              <w:t>Р</w:t>
            </w:r>
            <w:r>
              <w:rPr>
                <w:rFonts w:ascii="Arial" w:hAnsi="Arial" w:cs="Arial"/>
                <w:sz w:val="16"/>
                <w:szCs w:val="16"/>
              </w:rPr>
              <w:t>/</w:t>
            </w:r>
            <w:r w:rsidRPr="00D76349">
              <w:rPr>
                <w:rFonts w:ascii="Arial" w:hAnsi="Arial" w:cs="Arial"/>
                <w:sz w:val="16"/>
                <w:szCs w:val="16"/>
              </w:rPr>
              <w:t xml:space="preserve">счет N </w:t>
            </w:r>
            <w:r w:rsidRPr="00AD21C2">
              <w:rPr>
                <w:rFonts w:ascii="Arial" w:hAnsi="Arial" w:cs="Arial"/>
                <w:sz w:val="16"/>
                <w:szCs w:val="16"/>
              </w:rPr>
              <w:t>40702810242090000104</w:t>
            </w:r>
          </w:p>
          <w:p w:rsidR="00F56961" w:rsidRDefault="00F56961" w:rsidP="0019085B">
            <w:pPr>
              <w:spacing w:line="276" w:lineRule="auto"/>
              <w:jc w:val="both"/>
              <w:rPr>
                <w:rFonts w:ascii="Arial" w:hAnsi="Arial" w:cs="Arial"/>
                <w:sz w:val="16"/>
                <w:szCs w:val="16"/>
              </w:rPr>
            </w:pPr>
            <w:r w:rsidRPr="00AD21C2">
              <w:rPr>
                <w:rFonts w:ascii="Arial" w:hAnsi="Arial" w:cs="Arial"/>
                <w:sz w:val="16"/>
                <w:szCs w:val="16"/>
              </w:rPr>
              <w:t>Ф-л Банка ГПБ (АО) в г. Владивостоке</w:t>
            </w:r>
          </w:p>
          <w:p w:rsidR="00F56961" w:rsidRPr="00D76349" w:rsidRDefault="00F56961" w:rsidP="0019085B">
            <w:pPr>
              <w:spacing w:line="276" w:lineRule="auto"/>
              <w:jc w:val="both"/>
              <w:rPr>
                <w:rFonts w:ascii="Arial" w:hAnsi="Arial" w:cs="Arial"/>
                <w:sz w:val="16"/>
                <w:szCs w:val="16"/>
              </w:rPr>
            </w:pPr>
            <w:r>
              <w:rPr>
                <w:rFonts w:ascii="Arial" w:hAnsi="Arial" w:cs="Arial"/>
                <w:sz w:val="16"/>
                <w:szCs w:val="16"/>
              </w:rPr>
              <w:t>К/</w:t>
            </w:r>
            <w:r w:rsidRPr="00D76349">
              <w:rPr>
                <w:rFonts w:ascii="Arial" w:hAnsi="Arial" w:cs="Arial"/>
                <w:sz w:val="16"/>
                <w:szCs w:val="16"/>
              </w:rPr>
              <w:t xml:space="preserve">счет N </w:t>
            </w:r>
            <w:r w:rsidRPr="00AD21C2">
              <w:rPr>
                <w:rFonts w:ascii="Arial" w:hAnsi="Arial" w:cs="Arial"/>
                <w:sz w:val="16"/>
                <w:szCs w:val="16"/>
              </w:rPr>
              <w:t>30101810105070000886</w:t>
            </w:r>
          </w:p>
          <w:p w:rsidR="00F56961" w:rsidRPr="00D76349" w:rsidRDefault="00F56961" w:rsidP="0019085B">
            <w:pPr>
              <w:widowControl w:val="0"/>
              <w:spacing w:line="276" w:lineRule="auto"/>
              <w:rPr>
                <w:rFonts w:ascii="Arial" w:hAnsi="Arial" w:cs="Arial"/>
                <w:sz w:val="16"/>
                <w:szCs w:val="16"/>
              </w:rPr>
            </w:pPr>
            <w:r w:rsidRPr="00D76349">
              <w:rPr>
                <w:rFonts w:ascii="Arial" w:hAnsi="Arial" w:cs="Arial"/>
                <w:sz w:val="16"/>
                <w:szCs w:val="16"/>
              </w:rPr>
              <w:t>БИК:</w:t>
            </w:r>
            <w:r>
              <w:t xml:space="preserve"> </w:t>
            </w:r>
            <w:r w:rsidRPr="00AD21C2">
              <w:rPr>
                <w:rFonts w:ascii="Arial" w:hAnsi="Arial" w:cs="Arial"/>
                <w:sz w:val="16"/>
                <w:szCs w:val="16"/>
              </w:rPr>
              <w:t>040507886</w:t>
            </w:r>
          </w:p>
          <w:p w:rsidR="00F56961" w:rsidRDefault="00F56961" w:rsidP="0019085B">
            <w:pPr>
              <w:widowControl w:val="0"/>
              <w:spacing w:line="276" w:lineRule="auto"/>
              <w:rPr>
                <w:rFonts w:ascii="Arial" w:hAnsi="Arial" w:cs="Arial"/>
                <w:sz w:val="16"/>
                <w:szCs w:val="16"/>
              </w:rPr>
            </w:pPr>
          </w:p>
          <w:p w:rsidR="00F56961" w:rsidRPr="00D76349" w:rsidRDefault="00F56961" w:rsidP="0019085B">
            <w:pPr>
              <w:widowControl w:val="0"/>
              <w:spacing w:line="276" w:lineRule="auto"/>
              <w:rPr>
                <w:rFonts w:ascii="Arial" w:hAnsi="Arial" w:cs="Arial"/>
                <w:sz w:val="16"/>
                <w:szCs w:val="16"/>
              </w:rPr>
            </w:pPr>
          </w:p>
          <w:p w:rsidR="00F56961" w:rsidRPr="00D76349" w:rsidRDefault="00F56961" w:rsidP="0019085B">
            <w:pPr>
              <w:spacing w:line="276" w:lineRule="auto"/>
              <w:jc w:val="right"/>
              <w:rPr>
                <w:rFonts w:ascii="Arial" w:hAnsi="Arial" w:cs="Arial"/>
                <w:sz w:val="16"/>
                <w:szCs w:val="16"/>
              </w:rPr>
            </w:pPr>
            <w:r w:rsidRPr="00D76349">
              <w:rPr>
                <w:rFonts w:ascii="Arial" w:hAnsi="Arial" w:cs="Arial"/>
                <w:sz w:val="16"/>
                <w:szCs w:val="16"/>
              </w:rPr>
              <w:t xml:space="preserve">                        _______________/</w:t>
            </w:r>
            <w:r w:rsidR="0019085B">
              <w:rPr>
                <w:rFonts w:ascii="Arial" w:hAnsi="Arial" w:cs="Arial"/>
                <w:sz w:val="16"/>
                <w:szCs w:val="16"/>
              </w:rPr>
              <w:t>В.И. Балика</w:t>
            </w:r>
            <w:r w:rsidRPr="00D76349">
              <w:rPr>
                <w:rFonts w:ascii="Arial" w:hAnsi="Arial" w:cs="Arial"/>
                <w:sz w:val="16"/>
                <w:szCs w:val="16"/>
              </w:rPr>
              <w:t>/</w:t>
            </w:r>
          </w:p>
        </w:tc>
      </w:tr>
    </w:tbl>
    <w:p w:rsidR="004B409A" w:rsidRDefault="004B409A" w:rsidP="00EC0A3F">
      <w:pPr>
        <w:spacing w:after="120"/>
        <w:jc w:val="right"/>
        <w:rPr>
          <w:rFonts w:ascii="Arial" w:eastAsia="Times New Roman" w:hAnsi="Arial" w:cs="Arial"/>
          <w:color w:val="auto"/>
          <w:sz w:val="20"/>
          <w:szCs w:val="20"/>
          <w:lang w:eastAsia="en-US"/>
        </w:rPr>
      </w:pPr>
    </w:p>
    <w:sectPr w:rsidR="004B409A" w:rsidSect="00F63CC6">
      <w:footerReference w:type="even" r:id="rId8"/>
      <w:footerReference w:type="default" r:id="rId9"/>
      <w:pgSz w:w="11905" w:h="16837"/>
      <w:pgMar w:top="567" w:right="1134" w:bottom="1134" w:left="284"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4BF8" w:rsidRDefault="003D4BF8">
      <w:r>
        <w:separator/>
      </w:r>
    </w:p>
  </w:endnote>
  <w:endnote w:type="continuationSeparator" w:id="0">
    <w:p w:rsidR="003D4BF8" w:rsidRDefault="003D4B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Cambria">
    <w:panose1 w:val="02040503050406030204"/>
    <w:charset w:val="CC"/>
    <w:family w:val="roman"/>
    <w:pitch w:val="variable"/>
    <w:sig w:usb0="E00002FF" w:usb1="400004FF" w:usb2="00000000" w:usb3="00000000" w:csb0="0000019F" w:csb1="00000000"/>
  </w:font>
  <w:font w:name="Century Gothic">
    <w:panose1 w:val="020B0502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085B" w:rsidRPr="00842833" w:rsidRDefault="0019085B" w:rsidP="00842833">
    <w:pPr>
      <w:pStyle w:val="af"/>
      <w:tabs>
        <w:tab w:val="left" w:pos="9355"/>
      </w:tabs>
      <w:ind w:right="-1"/>
      <w:rPr>
        <w:rFonts w:ascii="Arial" w:hAnsi="Arial" w:cs="Arial"/>
        <w:sz w:val="16"/>
        <w:szCs w:val="16"/>
      </w:rPr>
    </w:pPr>
  </w:p>
  <w:p w:rsidR="0019085B" w:rsidRPr="00842833" w:rsidRDefault="0019085B" w:rsidP="00842833">
    <w:pPr>
      <w:pStyle w:val="af"/>
      <w:tabs>
        <w:tab w:val="left" w:pos="9355"/>
      </w:tabs>
      <w:ind w:right="-1"/>
      <w:rPr>
        <w:rFonts w:ascii="Arial" w:hAnsi="Arial" w:cs="Arial"/>
        <w:sz w:val="16"/>
        <w:szCs w:val="16"/>
      </w:rPr>
    </w:pPr>
    <w:r w:rsidRPr="00842833">
      <w:rPr>
        <w:rFonts w:ascii="Arial" w:hAnsi="Arial" w:cs="Arial"/>
        <w:sz w:val="16"/>
        <w:szCs w:val="16"/>
      </w:rPr>
      <w:t xml:space="preserve">____________________ /Поставщик/                                             </w:t>
    </w:r>
    <w:r>
      <w:rPr>
        <w:rFonts w:ascii="Arial" w:hAnsi="Arial" w:cs="Arial"/>
        <w:sz w:val="16"/>
        <w:szCs w:val="16"/>
      </w:rPr>
      <w:t xml:space="preserve">                                  </w:t>
    </w:r>
    <w:r w:rsidRPr="00842833">
      <w:rPr>
        <w:rFonts w:ascii="Arial" w:hAnsi="Arial" w:cs="Arial"/>
        <w:sz w:val="16"/>
        <w:szCs w:val="16"/>
      </w:rPr>
      <w:t xml:space="preserve">  _</w:t>
    </w:r>
    <w:r>
      <w:rPr>
        <w:rFonts w:ascii="Arial" w:hAnsi="Arial" w:cs="Arial"/>
        <w:sz w:val="16"/>
        <w:szCs w:val="16"/>
      </w:rPr>
      <w:t>____________________ /</w:t>
    </w:r>
    <w:r w:rsidR="004A65A9">
      <w:rPr>
        <w:rFonts w:ascii="Arial" w:hAnsi="Arial" w:cs="Arial"/>
        <w:sz w:val="16"/>
        <w:szCs w:val="16"/>
      </w:rPr>
      <w:t>В. И. Балика</w:t>
    </w:r>
    <w:r w:rsidRPr="00842833">
      <w:rPr>
        <w:rFonts w:ascii="Arial" w:hAnsi="Arial" w:cs="Arial"/>
        <w:sz w:val="16"/>
        <w:szCs w:val="16"/>
      </w:rPr>
      <w:t>/</w:t>
    </w:r>
  </w:p>
  <w:p w:rsidR="0019085B" w:rsidRPr="00842833" w:rsidRDefault="0019085B" w:rsidP="00842833">
    <w:pPr>
      <w:pStyle w:val="af"/>
      <w:tabs>
        <w:tab w:val="left" w:pos="9355"/>
      </w:tabs>
      <w:ind w:right="-1"/>
      <w:rPr>
        <w:rFonts w:ascii="Arial" w:hAnsi="Arial" w:cs="Arial"/>
        <w:sz w:val="16"/>
        <w:szCs w:val="16"/>
      </w:rPr>
    </w:pPr>
  </w:p>
  <w:p w:rsidR="0019085B" w:rsidRPr="00842833" w:rsidRDefault="0019085B" w:rsidP="00842833">
    <w:pPr>
      <w:pStyle w:val="ad"/>
      <w:tabs>
        <w:tab w:val="left" w:pos="9355"/>
      </w:tabs>
      <w:ind w:right="-1"/>
      <w:jc w:val="right"/>
      <w:rPr>
        <w:rFonts w:ascii="Arial" w:hAnsi="Arial" w:cs="Arial"/>
        <w:sz w:val="16"/>
        <w:szCs w:val="16"/>
      </w:rPr>
    </w:pPr>
    <w:r w:rsidRPr="00842833">
      <w:rPr>
        <w:rFonts w:ascii="Arial" w:hAnsi="Arial" w:cs="Arial"/>
        <w:sz w:val="16"/>
        <w:szCs w:val="16"/>
      </w:rPr>
      <w:t xml:space="preserve">стр. </w:t>
    </w:r>
    <w:r w:rsidR="00C813C8" w:rsidRPr="00842833">
      <w:rPr>
        <w:rFonts w:ascii="Arial" w:hAnsi="Arial" w:cs="Arial"/>
        <w:sz w:val="16"/>
        <w:szCs w:val="16"/>
      </w:rPr>
      <w:fldChar w:fldCharType="begin"/>
    </w:r>
    <w:r w:rsidRPr="00842833">
      <w:rPr>
        <w:rFonts w:ascii="Arial" w:hAnsi="Arial" w:cs="Arial"/>
        <w:sz w:val="16"/>
        <w:szCs w:val="16"/>
      </w:rPr>
      <w:instrText xml:space="preserve"> PAGE </w:instrText>
    </w:r>
    <w:r w:rsidR="00C813C8" w:rsidRPr="00842833">
      <w:rPr>
        <w:rFonts w:ascii="Arial" w:hAnsi="Arial" w:cs="Arial"/>
        <w:sz w:val="16"/>
        <w:szCs w:val="16"/>
      </w:rPr>
      <w:fldChar w:fldCharType="separate"/>
    </w:r>
    <w:r w:rsidR="001C4A43">
      <w:rPr>
        <w:rFonts w:ascii="Arial" w:hAnsi="Arial" w:cs="Arial"/>
        <w:noProof/>
        <w:sz w:val="16"/>
        <w:szCs w:val="16"/>
      </w:rPr>
      <w:t>2</w:t>
    </w:r>
    <w:r w:rsidR="00C813C8" w:rsidRPr="00842833">
      <w:rPr>
        <w:rFonts w:ascii="Arial" w:hAnsi="Arial" w:cs="Arial"/>
        <w:sz w:val="16"/>
        <w:szCs w:val="16"/>
      </w:rPr>
      <w:fldChar w:fldCharType="end"/>
    </w:r>
    <w:r w:rsidRPr="00842833">
      <w:rPr>
        <w:rFonts w:ascii="Arial" w:hAnsi="Arial" w:cs="Arial"/>
        <w:sz w:val="16"/>
        <w:szCs w:val="16"/>
      </w:rPr>
      <w:t xml:space="preserve"> из </w:t>
    </w:r>
    <w:r w:rsidR="00C813C8" w:rsidRPr="00842833">
      <w:rPr>
        <w:rFonts w:ascii="Arial" w:hAnsi="Arial" w:cs="Arial"/>
        <w:sz w:val="16"/>
        <w:szCs w:val="16"/>
      </w:rPr>
      <w:fldChar w:fldCharType="begin"/>
    </w:r>
    <w:r w:rsidRPr="00842833">
      <w:rPr>
        <w:rFonts w:ascii="Arial" w:hAnsi="Arial" w:cs="Arial"/>
        <w:sz w:val="16"/>
        <w:szCs w:val="16"/>
      </w:rPr>
      <w:instrText xml:space="preserve"> NUMPAGES </w:instrText>
    </w:r>
    <w:r w:rsidR="00C813C8" w:rsidRPr="00842833">
      <w:rPr>
        <w:rFonts w:ascii="Arial" w:hAnsi="Arial" w:cs="Arial"/>
        <w:sz w:val="16"/>
        <w:szCs w:val="16"/>
      </w:rPr>
      <w:fldChar w:fldCharType="separate"/>
    </w:r>
    <w:r w:rsidR="001C4A43">
      <w:rPr>
        <w:rFonts w:ascii="Arial" w:hAnsi="Arial" w:cs="Arial"/>
        <w:noProof/>
        <w:sz w:val="16"/>
        <w:szCs w:val="16"/>
      </w:rPr>
      <w:t>4</w:t>
    </w:r>
    <w:r w:rsidR="00C813C8" w:rsidRPr="00842833">
      <w:rPr>
        <w:rFonts w:ascii="Arial" w:hAnsi="Arial" w:cs="Arial"/>
        <w:sz w:val="16"/>
        <w:szCs w:val="16"/>
      </w:rPr>
      <w:fldChar w:fldCharType="end"/>
    </w:r>
  </w:p>
  <w:p w:rsidR="0019085B" w:rsidRPr="00842833" w:rsidRDefault="0019085B" w:rsidP="00842833">
    <w:pPr>
      <w:rPr>
        <w:rFonts w:cs="Times New Roman"/>
        <w:color w:val="auto"/>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085B" w:rsidRPr="00842833" w:rsidRDefault="0019085B" w:rsidP="00842833">
    <w:pPr>
      <w:pStyle w:val="af"/>
      <w:tabs>
        <w:tab w:val="left" w:pos="9355"/>
      </w:tabs>
      <w:ind w:right="-1"/>
      <w:rPr>
        <w:rFonts w:ascii="Arial" w:hAnsi="Arial" w:cs="Arial"/>
        <w:sz w:val="16"/>
        <w:szCs w:val="16"/>
      </w:rPr>
    </w:pPr>
    <w:r w:rsidRPr="00842833">
      <w:rPr>
        <w:rFonts w:ascii="Arial" w:hAnsi="Arial" w:cs="Arial"/>
        <w:sz w:val="16"/>
        <w:szCs w:val="16"/>
      </w:rPr>
      <w:t>____________________ /</w:t>
    </w:r>
    <w:r w:rsidR="004A65A9">
      <w:rPr>
        <w:rFonts w:ascii="Arial" w:hAnsi="Arial" w:cs="Arial"/>
        <w:sz w:val="16"/>
        <w:szCs w:val="16"/>
      </w:rPr>
      <w:t>_____________</w:t>
    </w:r>
    <w:r w:rsidRPr="00842833">
      <w:rPr>
        <w:rFonts w:ascii="Arial" w:hAnsi="Arial" w:cs="Arial"/>
        <w:sz w:val="16"/>
        <w:szCs w:val="16"/>
      </w:rPr>
      <w:t xml:space="preserve">/                                    </w:t>
    </w:r>
    <w:r>
      <w:rPr>
        <w:rFonts w:ascii="Arial" w:hAnsi="Arial" w:cs="Arial"/>
        <w:sz w:val="16"/>
        <w:szCs w:val="16"/>
      </w:rPr>
      <w:t xml:space="preserve">                                          </w:t>
    </w:r>
    <w:r w:rsidRPr="00842833">
      <w:rPr>
        <w:rFonts w:ascii="Arial" w:hAnsi="Arial" w:cs="Arial"/>
        <w:sz w:val="16"/>
        <w:szCs w:val="16"/>
      </w:rPr>
      <w:t xml:space="preserve">          _</w:t>
    </w:r>
    <w:r>
      <w:rPr>
        <w:rFonts w:ascii="Arial" w:hAnsi="Arial" w:cs="Arial"/>
        <w:sz w:val="16"/>
        <w:szCs w:val="16"/>
      </w:rPr>
      <w:t>____________________ /В.И. Балика</w:t>
    </w:r>
    <w:r w:rsidRPr="00842833">
      <w:rPr>
        <w:rFonts w:ascii="Arial" w:hAnsi="Arial" w:cs="Arial"/>
        <w:sz w:val="16"/>
        <w:szCs w:val="16"/>
      </w:rPr>
      <w:t>/</w:t>
    </w:r>
  </w:p>
  <w:p w:rsidR="0019085B" w:rsidRPr="00842833" w:rsidRDefault="0019085B" w:rsidP="00842833">
    <w:pPr>
      <w:pStyle w:val="af"/>
      <w:tabs>
        <w:tab w:val="left" w:pos="9355"/>
      </w:tabs>
      <w:ind w:right="-1"/>
      <w:rPr>
        <w:rFonts w:ascii="Arial" w:hAnsi="Arial" w:cs="Arial"/>
        <w:sz w:val="16"/>
        <w:szCs w:val="16"/>
      </w:rPr>
    </w:pPr>
  </w:p>
  <w:p w:rsidR="0019085B" w:rsidRPr="00842833" w:rsidRDefault="0019085B" w:rsidP="00842833">
    <w:pPr>
      <w:pStyle w:val="ad"/>
      <w:tabs>
        <w:tab w:val="left" w:pos="9355"/>
      </w:tabs>
      <w:ind w:right="-1"/>
      <w:jc w:val="right"/>
      <w:rPr>
        <w:rFonts w:ascii="Arial" w:hAnsi="Arial" w:cs="Arial"/>
        <w:sz w:val="16"/>
        <w:szCs w:val="16"/>
      </w:rPr>
    </w:pPr>
    <w:r w:rsidRPr="00842833">
      <w:rPr>
        <w:rFonts w:ascii="Arial" w:hAnsi="Arial" w:cs="Arial"/>
        <w:sz w:val="16"/>
        <w:szCs w:val="16"/>
      </w:rPr>
      <w:t xml:space="preserve">стр. </w:t>
    </w:r>
    <w:r w:rsidR="00C813C8" w:rsidRPr="00842833">
      <w:rPr>
        <w:rFonts w:ascii="Arial" w:hAnsi="Arial" w:cs="Arial"/>
        <w:sz w:val="16"/>
        <w:szCs w:val="16"/>
      </w:rPr>
      <w:fldChar w:fldCharType="begin"/>
    </w:r>
    <w:r w:rsidRPr="00842833">
      <w:rPr>
        <w:rFonts w:ascii="Arial" w:hAnsi="Arial" w:cs="Arial"/>
        <w:sz w:val="16"/>
        <w:szCs w:val="16"/>
      </w:rPr>
      <w:instrText xml:space="preserve"> PAGE </w:instrText>
    </w:r>
    <w:r w:rsidR="00C813C8" w:rsidRPr="00842833">
      <w:rPr>
        <w:rFonts w:ascii="Arial" w:hAnsi="Arial" w:cs="Arial"/>
        <w:sz w:val="16"/>
        <w:szCs w:val="16"/>
      </w:rPr>
      <w:fldChar w:fldCharType="separate"/>
    </w:r>
    <w:r w:rsidR="001C4A43">
      <w:rPr>
        <w:rFonts w:ascii="Arial" w:hAnsi="Arial" w:cs="Arial"/>
        <w:noProof/>
        <w:sz w:val="16"/>
        <w:szCs w:val="16"/>
      </w:rPr>
      <w:t>1</w:t>
    </w:r>
    <w:r w:rsidR="00C813C8" w:rsidRPr="00842833">
      <w:rPr>
        <w:rFonts w:ascii="Arial" w:hAnsi="Arial" w:cs="Arial"/>
        <w:sz w:val="16"/>
        <w:szCs w:val="16"/>
      </w:rPr>
      <w:fldChar w:fldCharType="end"/>
    </w:r>
    <w:r w:rsidRPr="00842833">
      <w:rPr>
        <w:rFonts w:ascii="Arial" w:hAnsi="Arial" w:cs="Arial"/>
        <w:sz w:val="16"/>
        <w:szCs w:val="16"/>
      </w:rPr>
      <w:t xml:space="preserve"> из </w:t>
    </w:r>
    <w:r w:rsidR="00C813C8" w:rsidRPr="00842833">
      <w:rPr>
        <w:rFonts w:ascii="Arial" w:hAnsi="Arial" w:cs="Arial"/>
        <w:sz w:val="16"/>
        <w:szCs w:val="16"/>
      </w:rPr>
      <w:fldChar w:fldCharType="begin"/>
    </w:r>
    <w:r w:rsidRPr="00842833">
      <w:rPr>
        <w:rFonts w:ascii="Arial" w:hAnsi="Arial" w:cs="Arial"/>
        <w:sz w:val="16"/>
        <w:szCs w:val="16"/>
      </w:rPr>
      <w:instrText xml:space="preserve"> NUMPAGES </w:instrText>
    </w:r>
    <w:r w:rsidR="00C813C8" w:rsidRPr="00842833">
      <w:rPr>
        <w:rFonts w:ascii="Arial" w:hAnsi="Arial" w:cs="Arial"/>
        <w:sz w:val="16"/>
        <w:szCs w:val="16"/>
      </w:rPr>
      <w:fldChar w:fldCharType="separate"/>
    </w:r>
    <w:r w:rsidR="001C4A43">
      <w:rPr>
        <w:rFonts w:ascii="Arial" w:hAnsi="Arial" w:cs="Arial"/>
        <w:noProof/>
        <w:sz w:val="16"/>
        <w:szCs w:val="16"/>
      </w:rPr>
      <w:t>4</w:t>
    </w:r>
    <w:r w:rsidR="00C813C8" w:rsidRPr="00842833">
      <w:rPr>
        <w:rFonts w:ascii="Arial" w:hAnsi="Arial" w:cs="Arial"/>
        <w:sz w:val="16"/>
        <w:szCs w:val="16"/>
      </w:rPr>
      <w:fldChar w:fldCharType="end"/>
    </w:r>
  </w:p>
  <w:p w:rsidR="0019085B" w:rsidRPr="00842833" w:rsidRDefault="0019085B">
    <w:pPr>
      <w:rPr>
        <w:rFonts w:cs="Times New Roman"/>
        <w:color w:val="auto"/>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4BF8" w:rsidRDefault="003D4BF8">
      <w:r>
        <w:separator/>
      </w:r>
    </w:p>
  </w:footnote>
  <w:footnote w:type="continuationSeparator" w:id="0">
    <w:p w:rsidR="003D4BF8" w:rsidRDefault="003D4BF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7E3E758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multilevel"/>
    <w:tmpl w:val="8A0EA416"/>
    <w:lvl w:ilvl="0">
      <w:start w:val="1"/>
      <w:numFmt w:val="decimal"/>
      <w:lvlText w:val="1.%1."/>
      <w:lvlJc w:val="left"/>
      <w:rPr>
        <w:rFonts w:ascii="Arial" w:hAnsi="Arial" w:cs="Arial" w:hint="default"/>
        <w:b w:val="0"/>
        <w:bCs w:val="0"/>
        <w:i w:val="0"/>
        <w:iCs w:val="0"/>
        <w:smallCaps w:val="0"/>
        <w:strike w:val="0"/>
        <w:color w:val="000000"/>
        <w:spacing w:val="0"/>
        <w:w w:val="100"/>
        <w:position w:val="0"/>
        <w:sz w:val="16"/>
        <w:szCs w:val="16"/>
        <w:u w:val="none"/>
      </w:rPr>
    </w:lvl>
    <w:lvl w:ilvl="1">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
    <w:nsid w:val="00000003"/>
    <w:multiLevelType w:val="multilevel"/>
    <w:tmpl w:val="00000002"/>
    <w:lvl w:ilvl="0">
      <w:start w:val="1"/>
      <w:numFmt w:val="bullet"/>
      <w:lvlText w:val="■"/>
      <w:lvlJc w:val="left"/>
      <w:rPr>
        <w:rFonts w:ascii="Times New Roman" w:hAnsi="Times New Roman"/>
        <w:b w:val="0"/>
        <w:i w:val="0"/>
        <w:smallCaps w:val="0"/>
        <w:strike w:val="0"/>
        <w:color w:val="000000"/>
        <w:spacing w:val="0"/>
        <w:w w:val="100"/>
        <w:position w:val="0"/>
        <w:sz w:val="24"/>
        <w:u w:val="none"/>
      </w:rPr>
    </w:lvl>
    <w:lvl w:ilvl="1">
      <w:start w:val="1"/>
      <w:numFmt w:val="bullet"/>
      <w:lvlText w:val="■"/>
      <w:lvlJc w:val="left"/>
      <w:rPr>
        <w:rFonts w:ascii="Times New Roman" w:hAnsi="Times New Roman"/>
        <w:b w:val="0"/>
        <w:i w:val="0"/>
        <w:smallCaps w:val="0"/>
        <w:strike w:val="0"/>
        <w:color w:val="000000"/>
        <w:spacing w:val="0"/>
        <w:w w:val="100"/>
        <w:position w:val="0"/>
        <w:sz w:val="24"/>
        <w:u w:val="none"/>
      </w:rPr>
    </w:lvl>
    <w:lvl w:ilvl="2">
      <w:start w:val="1"/>
      <w:numFmt w:val="bullet"/>
      <w:lvlText w:val="■"/>
      <w:lvlJc w:val="left"/>
      <w:rPr>
        <w:rFonts w:ascii="Times New Roman" w:hAnsi="Times New Roman"/>
        <w:b w:val="0"/>
        <w:i w:val="0"/>
        <w:smallCaps w:val="0"/>
        <w:strike w:val="0"/>
        <w:color w:val="000000"/>
        <w:spacing w:val="0"/>
        <w:w w:val="100"/>
        <w:position w:val="0"/>
        <w:sz w:val="24"/>
        <w:u w:val="none"/>
      </w:rPr>
    </w:lvl>
    <w:lvl w:ilvl="3">
      <w:start w:val="1"/>
      <w:numFmt w:val="bullet"/>
      <w:lvlText w:val="■"/>
      <w:lvlJc w:val="left"/>
      <w:rPr>
        <w:rFonts w:ascii="Times New Roman" w:hAnsi="Times New Roman"/>
        <w:b w:val="0"/>
        <w:i w:val="0"/>
        <w:smallCaps w:val="0"/>
        <w:strike w:val="0"/>
        <w:color w:val="000000"/>
        <w:spacing w:val="0"/>
        <w:w w:val="100"/>
        <w:position w:val="0"/>
        <w:sz w:val="24"/>
        <w:u w:val="none"/>
      </w:rPr>
    </w:lvl>
    <w:lvl w:ilvl="4">
      <w:start w:val="1"/>
      <w:numFmt w:val="bullet"/>
      <w:lvlText w:val="■"/>
      <w:lvlJc w:val="left"/>
      <w:rPr>
        <w:rFonts w:ascii="Times New Roman" w:hAnsi="Times New Roman"/>
        <w:b w:val="0"/>
        <w:i w:val="0"/>
        <w:smallCaps w:val="0"/>
        <w:strike w:val="0"/>
        <w:color w:val="000000"/>
        <w:spacing w:val="0"/>
        <w:w w:val="100"/>
        <w:position w:val="0"/>
        <w:sz w:val="24"/>
        <w:u w:val="none"/>
      </w:rPr>
    </w:lvl>
    <w:lvl w:ilvl="5">
      <w:start w:val="1"/>
      <w:numFmt w:val="bullet"/>
      <w:lvlText w:val="■"/>
      <w:lvlJc w:val="left"/>
      <w:rPr>
        <w:rFonts w:ascii="Times New Roman" w:hAnsi="Times New Roman"/>
        <w:b w:val="0"/>
        <w:i w:val="0"/>
        <w:smallCaps w:val="0"/>
        <w:strike w:val="0"/>
        <w:color w:val="000000"/>
        <w:spacing w:val="0"/>
        <w:w w:val="100"/>
        <w:position w:val="0"/>
        <w:sz w:val="24"/>
        <w:u w:val="none"/>
      </w:rPr>
    </w:lvl>
    <w:lvl w:ilvl="6">
      <w:start w:val="1"/>
      <w:numFmt w:val="bullet"/>
      <w:lvlText w:val="■"/>
      <w:lvlJc w:val="left"/>
      <w:rPr>
        <w:rFonts w:ascii="Times New Roman" w:hAnsi="Times New Roman"/>
        <w:b w:val="0"/>
        <w:i w:val="0"/>
        <w:smallCaps w:val="0"/>
        <w:strike w:val="0"/>
        <w:color w:val="000000"/>
        <w:spacing w:val="0"/>
        <w:w w:val="100"/>
        <w:position w:val="0"/>
        <w:sz w:val="24"/>
        <w:u w:val="none"/>
      </w:rPr>
    </w:lvl>
    <w:lvl w:ilvl="7">
      <w:start w:val="1"/>
      <w:numFmt w:val="bullet"/>
      <w:lvlText w:val="■"/>
      <w:lvlJc w:val="left"/>
      <w:rPr>
        <w:rFonts w:ascii="Times New Roman" w:hAnsi="Times New Roman"/>
        <w:b w:val="0"/>
        <w:i w:val="0"/>
        <w:smallCaps w:val="0"/>
        <w:strike w:val="0"/>
        <w:color w:val="000000"/>
        <w:spacing w:val="0"/>
        <w:w w:val="100"/>
        <w:position w:val="0"/>
        <w:sz w:val="24"/>
        <w:u w:val="none"/>
      </w:rPr>
    </w:lvl>
    <w:lvl w:ilvl="8">
      <w:start w:val="1"/>
      <w:numFmt w:val="bullet"/>
      <w:lvlText w:val="■"/>
      <w:lvlJc w:val="left"/>
      <w:rPr>
        <w:rFonts w:ascii="Times New Roman" w:hAnsi="Times New Roman"/>
        <w:b w:val="0"/>
        <w:i w:val="0"/>
        <w:smallCaps w:val="0"/>
        <w:strike w:val="0"/>
        <w:color w:val="000000"/>
        <w:spacing w:val="0"/>
        <w:w w:val="100"/>
        <w:position w:val="0"/>
        <w:sz w:val="24"/>
        <w:u w:val="none"/>
      </w:rPr>
    </w:lvl>
  </w:abstractNum>
  <w:abstractNum w:abstractNumId="3">
    <w:nsid w:val="00000005"/>
    <w:multiLevelType w:val="multilevel"/>
    <w:tmpl w:val="81761570"/>
    <w:lvl w:ilvl="0">
      <w:start w:val="3"/>
      <w:numFmt w:val="decimal"/>
      <w:lvlText w:val="2.%1."/>
      <w:lvlJc w:val="left"/>
      <w:rPr>
        <w:rFonts w:ascii="Arial" w:hAnsi="Arial" w:cs="Arial" w:hint="default"/>
        <w:b w:val="0"/>
        <w:bCs w:val="0"/>
        <w:i w:val="0"/>
        <w:iCs w:val="0"/>
        <w:smallCaps w:val="0"/>
        <w:strike w:val="0"/>
        <w:color w:val="000000"/>
        <w:spacing w:val="0"/>
        <w:w w:val="100"/>
        <w:position w:val="0"/>
        <w:sz w:val="16"/>
        <w:szCs w:val="16"/>
        <w:u w:val="none"/>
      </w:rPr>
    </w:lvl>
    <w:lvl w:ilvl="1">
      <w:start w:val="3"/>
      <w:numFmt w:val="decimal"/>
      <w:lvlText w:val="2.%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3"/>
      <w:numFmt w:val="decimal"/>
      <w:lvlText w:val="2.%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3"/>
      <w:numFmt w:val="decimal"/>
      <w:lvlText w:val="2.%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3"/>
      <w:numFmt w:val="decimal"/>
      <w:lvlText w:val="2.%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3"/>
      <w:numFmt w:val="decimal"/>
      <w:lvlText w:val="2.%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3"/>
      <w:numFmt w:val="decimal"/>
      <w:lvlText w:val="2.%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3"/>
      <w:numFmt w:val="decimal"/>
      <w:lvlText w:val="2.%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3"/>
      <w:numFmt w:val="decimal"/>
      <w:lvlText w:val="2.%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4">
    <w:nsid w:val="00000007"/>
    <w:multiLevelType w:val="multilevel"/>
    <w:tmpl w:val="00000006"/>
    <w:lvl w:ilvl="0">
      <w:start w:val="9"/>
      <w:numFmt w:val="decimal"/>
      <w:lvlText w:val="1.%1."/>
      <w:lvlJc w:val="left"/>
      <w:rPr>
        <w:rFonts w:ascii="Times New Roman" w:hAnsi="Times New Roman" w:cs="Times New Roman"/>
        <w:b w:val="0"/>
        <w:bCs w:val="0"/>
        <w:i/>
        <w:iCs/>
        <w:smallCaps w:val="0"/>
        <w:strike w:val="0"/>
        <w:color w:val="000000"/>
        <w:spacing w:val="0"/>
        <w:w w:val="100"/>
        <w:position w:val="0"/>
        <w:sz w:val="24"/>
        <w:szCs w:val="24"/>
        <w:u w:val="none"/>
      </w:rPr>
    </w:lvl>
    <w:lvl w:ilvl="1">
      <w:start w:val="9"/>
      <w:numFmt w:val="decimal"/>
      <w:lvlText w:val="1.%1."/>
      <w:lvlJc w:val="left"/>
      <w:rPr>
        <w:rFonts w:ascii="Times New Roman" w:hAnsi="Times New Roman" w:cs="Times New Roman"/>
        <w:b w:val="0"/>
        <w:bCs w:val="0"/>
        <w:i/>
        <w:iCs/>
        <w:smallCaps w:val="0"/>
        <w:strike w:val="0"/>
        <w:color w:val="000000"/>
        <w:spacing w:val="0"/>
        <w:w w:val="100"/>
        <w:position w:val="0"/>
        <w:sz w:val="24"/>
        <w:szCs w:val="24"/>
        <w:u w:val="none"/>
      </w:rPr>
    </w:lvl>
    <w:lvl w:ilvl="2">
      <w:start w:val="9"/>
      <w:numFmt w:val="decimal"/>
      <w:lvlText w:val="1.%1."/>
      <w:lvlJc w:val="left"/>
      <w:rPr>
        <w:rFonts w:ascii="Times New Roman" w:hAnsi="Times New Roman" w:cs="Times New Roman"/>
        <w:b w:val="0"/>
        <w:bCs w:val="0"/>
        <w:i/>
        <w:iCs/>
        <w:smallCaps w:val="0"/>
        <w:strike w:val="0"/>
        <w:color w:val="000000"/>
        <w:spacing w:val="0"/>
        <w:w w:val="100"/>
        <w:position w:val="0"/>
        <w:sz w:val="24"/>
        <w:szCs w:val="24"/>
        <w:u w:val="none"/>
      </w:rPr>
    </w:lvl>
    <w:lvl w:ilvl="3">
      <w:start w:val="9"/>
      <w:numFmt w:val="decimal"/>
      <w:lvlText w:val="1.%1."/>
      <w:lvlJc w:val="left"/>
      <w:rPr>
        <w:rFonts w:ascii="Times New Roman" w:hAnsi="Times New Roman" w:cs="Times New Roman"/>
        <w:b w:val="0"/>
        <w:bCs w:val="0"/>
        <w:i/>
        <w:iCs/>
        <w:smallCaps w:val="0"/>
        <w:strike w:val="0"/>
        <w:color w:val="000000"/>
        <w:spacing w:val="0"/>
        <w:w w:val="100"/>
        <w:position w:val="0"/>
        <w:sz w:val="24"/>
        <w:szCs w:val="24"/>
        <w:u w:val="none"/>
      </w:rPr>
    </w:lvl>
    <w:lvl w:ilvl="4">
      <w:start w:val="9"/>
      <w:numFmt w:val="decimal"/>
      <w:lvlText w:val="1.%1."/>
      <w:lvlJc w:val="left"/>
      <w:rPr>
        <w:rFonts w:ascii="Times New Roman" w:hAnsi="Times New Roman" w:cs="Times New Roman"/>
        <w:b w:val="0"/>
        <w:bCs w:val="0"/>
        <w:i/>
        <w:iCs/>
        <w:smallCaps w:val="0"/>
        <w:strike w:val="0"/>
        <w:color w:val="000000"/>
        <w:spacing w:val="0"/>
        <w:w w:val="100"/>
        <w:position w:val="0"/>
        <w:sz w:val="24"/>
        <w:szCs w:val="24"/>
        <w:u w:val="none"/>
      </w:rPr>
    </w:lvl>
    <w:lvl w:ilvl="5">
      <w:start w:val="9"/>
      <w:numFmt w:val="decimal"/>
      <w:lvlText w:val="1.%1."/>
      <w:lvlJc w:val="left"/>
      <w:rPr>
        <w:rFonts w:ascii="Times New Roman" w:hAnsi="Times New Roman" w:cs="Times New Roman"/>
        <w:b w:val="0"/>
        <w:bCs w:val="0"/>
        <w:i/>
        <w:iCs/>
        <w:smallCaps w:val="0"/>
        <w:strike w:val="0"/>
        <w:color w:val="000000"/>
        <w:spacing w:val="0"/>
        <w:w w:val="100"/>
        <w:position w:val="0"/>
        <w:sz w:val="24"/>
        <w:szCs w:val="24"/>
        <w:u w:val="none"/>
      </w:rPr>
    </w:lvl>
    <w:lvl w:ilvl="6">
      <w:start w:val="9"/>
      <w:numFmt w:val="decimal"/>
      <w:lvlText w:val="1.%1."/>
      <w:lvlJc w:val="left"/>
      <w:rPr>
        <w:rFonts w:ascii="Times New Roman" w:hAnsi="Times New Roman" w:cs="Times New Roman"/>
        <w:b w:val="0"/>
        <w:bCs w:val="0"/>
        <w:i/>
        <w:iCs/>
        <w:smallCaps w:val="0"/>
        <w:strike w:val="0"/>
        <w:color w:val="000000"/>
        <w:spacing w:val="0"/>
        <w:w w:val="100"/>
        <w:position w:val="0"/>
        <w:sz w:val="24"/>
        <w:szCs w:val="24"/>
        <w:u w:val="none"/>
      </w:rPr>
    </w:lvl>
    <w:lvl w:ilvl="7">
      <w:start w:val="9"/>
      <w:numFmt w:val="decimal"/>
      <w:lvlText w:val="1.%1."/>
      <w:lvlJc w:val="left"/>
      <w:rPr>
        <w:rFonts w:ascii="Times New Roman" w:hAnsi="Times New Roman" w:cs="Times New Roman"/>
        <w:b w:val="0"/>
        <w:bCs w:val="0"/>
        <w:i/>
        <w:iCs/>
        <w:smallCaps w:val="0"/>
        <w:strike w:val="0"/>
        <w:color w:val="000000"/>
        <w:spacing w:val="0"/>
        <w:w w:val="100"/>
        <w:position w:val="0"/>
        <w:sz w:val="24"/>
        <w:szCs w:val="24"/>
        <w:u w:val="none"/>
      </w:rPr>
    </w:lvl>
    <w:lvl w:ilvl="8">
      <w:start w:val="9"/>
      <w:numFmt w:val="decimal"/>
      <w:lvlText w:val="1.%1."/>
      <w:lvlJc w:val="left"/>
      <w:rPr>
        <w:rFonts w:ascii="Times New Roman" w:hAnsi="Times New Roman" w:cs="Times New Roman"/>
        <w:b w:val="0"/>
        <w:bCs w:val="0"/>
        <w:i/>
        <w:iCs/>
        <w:smallCaps w:val="0"/>
        <w:strike w:val="0"/>
        <w:color w:val="000000"/>
        <w:spacing w:val="0"/>
        <w:w w:val="100"/>
        <w:position w:val="0"/>
        <w:sz w:val="24"/>
        <w:szCs w:val="24"/>
        <w:u w:val="none"/>
      </w:rPr>
    </w:lvl>
  </w:abstractNum>
  <w:abstractNum w:abstractNumId="5">
    <w:nsid w:val="00000009"/>
    <w:multiLevelType w:val="multilevel"/>
    <w:tmpl w:val="00000008"/>
    <w:lvl w:ilvl="0">
      <w:start w:val="6"/>
      <w:numFmt w:val="decimal"/>
      <w:lvlText w:val="3.%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6"/>
      <w:numFmt w:val="decimal"/>
      <w:lvlText w:val="3.%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6"/>
      <w:numFmt w:val="decimal"/>
      <w:lvlText w:val="3.%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6"/>
      <w:numFmt w:val="decimal"/>
      <w:lvlText w:val="3.%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6"/>
      <w:numFmt w:val="decimal"/>
      <w:lvlText w:val="3.%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6"/>
      <w:numFmt w:val="decimal"/>
      <w:lvlText w:val="3.%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6"/>
      <w:numFmt w:val="decimal"/>
      <w:lvlText w:val="3.%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6"/>
      <w:numFmt w:val="decimal"/>
      <w:lvlText w:val="3.%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6"/>
      <w:numFmt w:val="decimal"/>
      <w:lvlText w:val="3.%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6">
    <w:nsid w:val="0000000B"/>
    <w:multiLevelType w:val="multilevel"/>
    <w:tmpl w:val="0000000A"/>
    <w:lvl w:ilvl="0">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7">
    <w:nsid w:val="0000000D"/>
    <w:multiLevelType w:val="multilevel"/>
    <w:tmpl w:val="0000000C"/>
    <w:lvl w:ilvl="0">
      <w:start w:val="1"/>
      <w:numFmt w:val="decimal"/>
      <w:lvlText w:val="4.2.%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4.2.%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4.2.%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4.2.%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4.2.%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4.2.%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4.2.%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4.2.%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4.2.%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8">
    <w:nsid w:val="0000000F"/>
    <w:multiLevelType w:val="multilevel"/>
    <w:tmpl w:val="D9D2E512"/>
    <w:lvl w:ilvl="0">
      <w:start w:val="1"/>
      <w:numFmt w:val="decimal"/>
      <w:lvlText w:val="5.%1."/>
      <w:lvlJc w:val="left"/>
      <w:rPr>
        <w:rFonts w:ascii="Arial" w:hAnsi="Arial" w:cs="Arial" w:hint="default"/>
        <w:b w:val="0"/>
        <w:bCs w:val="0"/>
        <w:i w:val="0"/>
        <w:iCs w:val="0"/>
        <w:smallCaps w:val="0"/>
        <w:strike w:val="0"/>
        <w:color w:val="000000"/>
        <w:spacing w:val="0"/>
        <w:w w:val="100"/>
        <w:position w:val="0"/>
        <w:sz w:val="16"/>
        <w:szCs w:val="16"/>
        <w:u w:val="none"/>
      </w:rPr>
    </w:lvl>
    <w:lvl w:ilvl="1">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9">
    <w:nsid w:val="00000011"/>
    <w:multiLevelType w:val="multilevel"/>
    <w:tmpl w:val="00000010"/>
    <w:lvl w:ilvl="0">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0">
    <w:nsid w:val="00000013"/>
    <w:multiLevelType w:val="multilevel"/>
    <w:tmpl w:val="A7588870"/>
    <w:lvl w:ilvl="0">
      <w:start w:val="2"/>
      <w:numFmt w:val="decimal"/>
      <w:lvlText w:val="8.%1."/>
      <w:lvlJc w:val="left"/>
      <w:rPr>
        <w:rFonts w:ascii="Arial" w:hAnsi="Arial" w:cs="Arial" w:hint="default"/>
        <w:b w:val="0"/>
        <w:bCs w:val="0"/>
        <w:i w:val="0"/>
        <w:iCs w:val="0"/>
        <w:smallCaps w:val="0"/>
        <w:strike w:val="0"/>
        <w:color w:val="000000"/>
        <w:spacing w:val="0"/>
        <w:w w:val="100"/>
        <w:position w:val="0"/>
        <w:sz w:val="16"/>
        <w:szCs w:val="16"/>
        <w:u w:val="none"/>
      </w:rPr>
    </w:lvl>
    <w:lvl w:ilvl="1">
      <w:start w:val="2"/>
      <w:numFmt w:val="decimal"/>
      <w:lvlText w:val="8.%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2"/>
      <w:numFmt w:val="decimal"/>
      <w:lvlText w:val="8.%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2"/>
      <w:numFmt w:val="decimal"/>
      <w:lvlText w:val="8.%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2"/>
      <w:numFmt w:val="decimal"/>
      <w:lvlText w:val="8.%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2"/>
      <w:numFmt w:val="decimal"/>
      <w:lvlText w:val="8.%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2"/>
      <w:numFmt w:val="decimal"/>
      <w:lvlText w:val="8.%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2"/>
      <w:numFmt w:val="decimal"/>
      <w:lvlText w:val="8.%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2"/>
      <w:numFmt w:val="decimal"/>
      <w:lvlText w:val="8.%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1">
    <w:nsid w:val="00000015"/>
    <w:multiLevelType w:val="multilevel"/>
    <w:tmpl w:val="BF0CBEAA"/>
    <w:lvl w:ilvl="0">
      <w:start w:val="1"/>
      <w:numFmt w:val="decimal"/>
      <w:lvlText w:val="10.%1."/>
      <w:lvlJc w:val="left"/>
      <w:rPr>
        <w:rFonts w:ascii="Arial" w:hAnsi="Arial" w:cs="Arial" w:hint="default"/>
        <w:b w:val="0"/>
        <w:bCs w:val="0"/>
        <w:i w:val="0"/>
        <w:iCs w:val="0"/>
        <w:smallCaps w:val="0"/>
        <w:strike w:val="0"/>
        <w:color w:val="000000"/>
        <w:spacing w:val="0"/>
        <w:w w:val="100"/>
        <w:position w:val="0"/>
        <w:sz w:val="20"/>
        <w:szCs w:val="20"/>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2">
    <w:nsid w:val="05762D1E"/>
    <w:multiLevelType w:val="multilevel"/>
    <w:tmpl w:val="01B6FBBC"/>
    <w:lvl w:ilvl="0">
      <w:start w:val="10"/>
      <w:numFmt w:val="decimal"/>
      <w:lvlText w:val="%1."/>
      <w:lvlJc w:val="left"/>
      <w:pPr>
        <w:ind w:left="435" w:hanging="435"/>
      </w:pPr>
      <w:rPr>
        <w:rFonts w:hint="default"/>
      </w:rPr>
    </w:lvl>
    <w:lvl w:ilvl="1">
      <w:start w:val="2"/>
      <w:numFmt w:val="decimal"/>
      <w:lvlText w:val="%1.%2."/>
      <w:lvlJc w:val="left"/>
      <w:pPr>
        <w:ind w:left="945" w:hanging="435"/>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250" w:hanging="72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630" w:hanging="1080"/>
      </w:pPr>
      <w:rPr>
        <w:rFonts w:hint="default"/>
      </w:rPr>
    </w:lvl>
    <w:lvl w:ilvl="6">
      <w:start w:val="1"/>
      <w:numFmt w:val="decimal"/>
      <w:lvlText w:val="%1.%2.%3.%4.%5.%6.%7."/>
      <w:lvlJc w:val="left"/>
      <w:pPr>
        <w:ind w:left="4500" w:hanging="1440"/>
      </w:pPr>
      <w:rPr>
        <w:rFonts w:hint="default"/>
      </w:rPr>
    </w:lvl>
    <w:lvl w:ilvl="7">
      <w:start w:val="1"/>
      <w:numFmt w:val="decimal"/>
      <w:lvlText w:val="%1.%2.%3.%4.%5.%6.%7.%8."/>
      <w:lvlJc w:val="left"/>
      <w:pPr>
        <w:ind w:left="5010" w:hanging="1440"/>
      </w:pPr>
      <w:rPr>
        <w:rFonts w:hint="default"/>
      </w:rPr>
    </w:lvl>
    <w:lvl w:ilvl="8">
      <w:start w:val="1"/>
      <w:numFmt w:val="decimal"/>
      <w:lvlText w:val="%1.%2.%3.%4.%5.%6.%7.%8.%9."/>
      <w:lvlJc w:val="left"/>
      <w:pPr>
        <w:ind w:left="5880" w:hanging="1800"/>
      </w:pPr>
      <w:rPr>
        <w:rFonts w:hint="default"/>
      </w:rPr>
    </w:lvl>
  </w:abstractNum>
  <w:abstractNum w:abstractNumId="13">
    <w:nsid w:val="0AEA71B2"/>
    <w:multiLevelType w:val="multilevel"/>
    <w:tmpl w:val="8578DA04"/>
    <w:lvl w:ilvl="0">
      <w:start w:val="1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1E740D63"/>
    <w:multiLevelType w:val="multilevel"/>
    <w:tmpl w:val="00000002"/>
    <w:lvl w:ilvl="0">
      <w:start w:val="1"/>
      <w:numFmt w:val="bullet"/>
      <w:lvlText w:val="■"/>
      <w:lvlJc w:val="left"/>
      <w:rPr>
        <w:rFonts w:ascii="Times New Roman" w:hAnsi="Times New Roman"/>
        <w:b w:val="0"/>
        <w:i w:val="0"/>
        <w:smallCaps w:val="0"/>
        <w:strike w:val="0"/>
        <w:color w:val="000000"/>
        <w:spacing w:val="0"/>
        <w:w w:val="100"/>
        <w:position w:val="0"/>
        <w:sz w:val="24"/>
        <w:u w:val="none"/>
      </w:rPr>
    </w:lvl>
    <w:lvl w:ilvl="1">
      <w:start w:val="1"/>
      <w:numFmt w:val="bullet"/>
      <w:lvlText w:val="■"/>
      <w:lvlJc w:val="left"/>
      <w:rPr>
        <w:rFonts w:ascii="Times New Roman" w:hAnsi="Times New Roman"/>
        <w:b w:val="0"/>
        <w:i w:val="0"/>
        <w:smallCaps w:val="0"/>
        <w:strike w:val="0"/>
        <w:color w:val="000000"/>
        <w:spacing w:val="0"/>
        <w:w w:val="100"/>
        <w:position w:val="0"/>
        <w:sz w:val="24"/>
        <w:u w:val="none"/>
      </w:rPr>
    </w:lvl>
    <w:lvl w:ilvl="2">
      <w:start w:val="1"/>
      <w:numFmt w:val="bullet"/>
      <w:lvlText w:val="■"/>
      <w:lvlJc w:val="left"/>
      <w:rPr>
        <w:rFonts w:ascii="Times New Roman" w:hAnsi="Times New Roman"/>
        <w:b w:val="0"/>
        <w:i w:val="0"/>
        <w:smallCaps w:val="0"/>
        <w:strike w:val="0"/>
        <w:color w:val="000000"/>
        <w:spacing w:val="0"/>
        <w:w w:val="100"/>
        <w:position w:val="0"/>
        <w:sz w:val="24"/>
        <w:u w:val="none"/>
      </w:rPr>
    </w:lvl>
    <w:lvl w:ilvl="3">
      <w:start w:val="1"/>
      <w:numFmt w:val="bullet"/>
      <w:lvlText w:val="■"/>
      <w:lvlJc w:val="left"/>
      <w:rPr>
        <w:rFonts w:ascii="Times New Roman" w:hAnsi="Times New Roman"/>
        <w:b w:val="0"/>
        <w:i w:val="0"/>
        <w:smallCaps w:val="0"/>
        <w:strike w:val="0"/>
        <w:color w:val="000000"/>
        <w:spacing w:val="0"/>
        <w:w w:val="100"/>
        <w:position w:val="0"/>
        <w:sz w:val="24"/>
        <w:u w:val="none"/>
      </w:rPr>
    </w:lvl>
    <w:lvl w:ilvl="4">
      <w:start w:val="1"/>
      <w:numFmt w:val="bullet"/>
      <w:lvlText w:val="■"/>
      <w:lvlJc w:val="left"/>
      <w:rPr>
        <w:rFonts w:ascii="Times New Roman" w:hAnsi="Times New Roman"/>
        <w:b w:val="0"/>
        <w:i w:val="0"/>
        <w:smallCaps w:val="0"/>
        <w:strike w:val="0"/>
        <w:color w:val="000000"/>
        <w:spacing w:val="0"/>
        <w:w w:val="100"/>
        <w:position w:val="0"/>
        <w:sz w:val="24"/>
        <w:u w:val="none"/>
      </w:rPr>
    </w:lvl>
    <w:lvl w:ilvl="5">
      <w:start w:val="1"/>
      <w:numFmt w:val="bullet"/>
      <w:lvlText w:val="■"/>
      <w:lvlJc w:val="left"/>
      <w:rPr>
        <w:rFonts w:ascii="Times New Roman" w:hAnsi="Times New Roman"/>
        <w:b w:val="0"/>
        <w:i w:val="0"/>
        <w:smallCaps w:val="0"/>
        <w:strike w:val="0"/>
        <w:color w:val="000000"/>
        <w:spacing w:val="0"/>
        <w:w w:val="100"/>
        <w:position w:val="0"/>
        <w:sz w:val="24"/>
        <w:u w:val="none"/>
      </w:rPr>
    </w:lvl>
    <w:lvl w:ilvl="6">
      <w:start w:val="1"/>
      <w:numFmt w:val="bullet"/>
      <w:lvlText w:val="■"/>
      <w:lvlJc w:val="left"/>
      <w:rPr>
        <w:rFonts w:ascii="Times New Roman" w:hAnsi="Times New Roman"/>
        <w:b w:val="0"/>
        <w:i w:val="0"/>
        <w:smallCaps w:val="0"/>
        <w:strike w:val="0"/>
        <w:color w:val="000000"/>
        <w:spacing w:val="0"/>
        <w:w w:val="100"/>
        <w:position w:val="0"/>
        <w:sz w:val="24"/>
        <w:u w:val="none"/>
      </w:rPr>
    </w:lvl>
    <w:lvl w:ilvl="7">
      <w:start w:val="1"/>
      <w:numFmt w:val="bullet"/>
      <w:lvlText w:val="■"/>
      <w:lvlJc w:val="left"/>
      <w:rPr>
        <w:rFonts w:ascii="Times New Roman" w:hAnsi="Times New Roman"/>
        <w:b w:val="0"/>
        <w:i w:val="0"/>
        <w:smallCaps w:val="0"/>
        <w:strike w:val="0"/>
        <w:color w:val="000000"/>
        <w:spacing w:val="0"/>
        <w:w w:val="100"/>
        <w:position w:val="0"/>
        <w:sz w:val="24"/>
        <w:u w:val="none"/>
      </w:rPr>
    </w:lvl>
    <w:lvl w:ilvl="8">
      <w:start w:val="1"/>
      <w:numFmt w:val="bullet"/>
      <w:lvlText w:val="■"/>
      <w:lvlJc w:val="left"/>
      <w:rPr>
        <w:rFonts w:ascii="Times New Roman" w:hAnsi="Times New Roman"/>
        <w:b w:val="0"/>
        <w:i w:val="0"/>
        <w:smallCaps w:val="0"/>
        <w:strike w:val="0"/>
        <w:color w:val="000000"/>
        <w:spacing w:val="0"/>
        <w:w w:val="100"/>
        <w:position w:val="0"/>
        <w:sz w:val="24"/>
        <w:u w:val="none"/>
      </w:rPr>
    </w:lvl>
  </w:abstractNum>
  <w:abstractNum w:abstractNumId="15">
    <w:nsid w:val="1EA8547D"/>
    <w:multiLevelType w:val="hybridMultilevel"/>
    <w:tmpl w:val="4C6417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8F44AD2"/>
    <w:multiLevelType w:val="hybridMultilevel"/>
    <w:tmpl w:val="E92E0896"/>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296D6FB9"/>
    <w:multiLevelType w:val="hybridMultilevel"/>
    <w:tmpl w:val="9996B166"/>
    <w:lvl w:ilvl="0" w:tplc="19F2BCA2">
      <w:start w:val="1"/>
      <w:numFmt w:val="none"/>
      <w:lvlText w:val="3.8."/>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3385314F"/>
    <w:multiLevelType w:val="multilevel"/>
    <w:tmpl w:val="00000002"/>
    <w:lvl w:ilvl="0">
      <w:start w:val="1"/>
      <w:numFmt w:val="bullet"/>
      <w:lvlText w:val="■"/>
      <w:lvlJc w:val="left"/>
      <w:rPr>
        <w:rFonts w:ascii="Times New Roman" w:hAnsi="Times New Roman"/>
        <w:b w:val="0"/>
        <w:i w:val="0"/>
        <w:smallCaps w:val="0"/>
        <w:strike w:val="0"/>
        <w:color w:val="000000"/>
        <w:spacing w:val="0"/>
        <w:w w:val="100"/>
        <w:position w:val="0"/>
        <w:sz w:val="24"/>
        <w:u w:val="none"/>
      </w:rPr>
    </w:lvl>
    <w:lvl w:ilvl="1">
      <w:start w:val="1"/>
      <w:numFmt w:val="bullet"/>
      <w:lvlText w:val="■"/>
      <w:lvlJc w:val="left"/>
      <w:rPr>
        <w:rFonts w:ascii="Times New Roman" w:hAnsi="Times New Roman"/>
        <w:b w:val="0"/>
        <w:i w:val="0"/>
        <w:smallCaps w:val="0"/>
        <w:strike w:val="0"/>
        <w:color w:val="000000"/>
        <w:spacing w:val="0"/>
        <w:w w:val="100"/>
        <w:position w:val="0"/>
        <w:sz w:val="24"/>
        <w:u w:val="none"/>
      </w:rPr>
    </w:lvl>
    <w:lvl w:ilvl="2">
      <w:start w:val="1"/>
      <w:numFmt w:val="bullet"/>
      <w:lvlText w:val="■"/>
      <w:lvlJc w:val="left"/>
      <w:rPr>
        <w:rFonts w:ascii="Times New Roman" w:hAnsi="Times New Roman"/>
        <w:b w:val="0"/>
        <w:i w:val="0"/>
        <w:smallCaps w:val="0"/>
        <w:strike w:val="0"/>
        <w:color w:val="000000"/>
        <w:spacing w:val="0"/>
        <w:w w:val="100"/>
        <w:position w:val="0"/>
        <w:sz w:val="24"/>
        <w:u w:val="none"/>
      </w:rPr>
    </w:lvl>
    <w:lvl w:ilvl="3">
      <w:start w:val="1"/>
      <w:numFmt w:val="bullet"/>
      <w:lvlText w:val="■"/>
      <w:lvlJc w:val="left"/>
      <w:rPr>
        <w:rFonts w:ascii="Times New Roman" w:hAnsi="Times New Roman"/>
        <w:b w:val="0"/>
        <w:i w:val="0"/>
        <w:smallCaps w:val="0"/>
        <w:strike w:val="0"/>
        <w:color w:val="000000"/>
        <w:spacing w:val="0"/>
        <w:w w:val="100"/>
        <w:position w:val="0"/>
        <w:sz w:val="24"/>
        <w:u w:val="none"/>
      </w:rPr>
    </w:lvl>
    <w:lvl w:ilvl="4">
      <w:start w:val="1"/>
      <w:numFmt w:val="bullet"/>
      <w:lvlText w:val="■"/>
      <w:lvlJc w:val="left"/>
      <w:rPr>
        <w:rFonts w:ascii="Times New Roman" w:hAnsi="Times New Roman"/>
        <w:b w:val="0"/>
        <w:i w:val="0"/>
        <w:smallCaps w:val="0"/>
        <w:strike w:val="0"/>
        <w:color w:val="000000"/>
        <w:spacing w:val="0"/>
        <w:w w:val="100"/>
        <w:position w:val="0"/>
        <w:sz w:val="24"/>
        <w:u w:val="none"/>
      </w:rPr>
    </w:lvl>
    <w:lvl w:ilvl="5">
      <w:start w:val="1"/>
      <w:numFmt w:val="bullet"/>
      <w:lvlText w:val="■"/>
      <w:lvlJc w:val="left"/>
      <w:rPr>
        <w:rFonts w:ascii="Times New Roman" w:hAnsi="Times New Roman"/>
        <w:b w:val="0"/>
        <w:i w:val="0"/>
        <w:smallCaps w:val="0"/>
        <w:strike w:val="0"/>
        <w:color w:val="000000"/>
        <w:spacing w:val="0"/>
        <w:w w:val="100"/>
        <w:position w:val="0"/>
        <w:sz w:val="24"/>
        <w:u w:val="none"/>
      </w:rPr>
    </w:lvl>
    <w:lvl w:ilvl="6">
      <w:start w:val="1"/>
      <w:numFmt w:val="bullet"/>
      <w:lvlText w:val="■"/>
      <w:lvlJc w:val="left"/>
      <w:rPr>
        <w:rFonts w:ascii="Times New Roman" w:hAnsi="Times New Roman"/>
        <w:b w:val="0"/>
        <w:i w:val="0"/>
        <w:smallCaps w:val="0"/>
        <w:strike w:val="0"/>
        <w:color w:val="000000"/>
        <w:spacing w:val="0"/>
        <w:w w:val="100"/>
        <w:position w:val="0"/>
        <w:sz w:val="24"/>
        <w:u w:val="none"/>
      </w:rPr>
    </w:lvl>
    <w:lvl w:ilvl="7">
      <w:start w:val="1"/>
      <w:numFmt w:val="bullet"/>
      <w:lvlText w:val="■"/>
      <w:lvlJc w:val="left"/>
      <w:rPr>
        <w:rFonts w:ascii="Times New Roman" w:hAnsi="Times New Roman"/>
        <w:b w:val="0"/>
        <w:i w:val="0"/>
        <w:smallCaps w:val="0"/>
        <w:strike w:val="0"/>
        <w:color w:val="000000"/>
        <w:spacing w:val="0"/>
        <w:w w:val="100"/>
        <w:position w:val="0"/>
        <w:sz w:val="24"/>
        <w:u w:val="none"/>
      </w:rPr>
    </w:lvl>
    <w:lvl w:ilvl="8">
      <w:start w:val="1"/>
      <w:numFmt w:val="bullet"/>
      <w:lvlText w:val="■"/>
      <w:lvlJc w:val="left"/>
      <w:rPr>
        <w:rFonts w:ascii="Times New Roman" w:hAnsi="Times New Roman"/>
        <w:b w:val="0"/>
        <w:i w:val="0"/>
        <w:smallCaps w:val="0"/>
        <w:strike w:val="0"/>
        <w:color w:val="000000"/>
        <w:spacing w:val="0"/>
        <w:w w:val="100"/>
        <w:position w:val="0"/>
        <w:sz w:val="24"/>
        <w:u w:val="none"/>
      </w:rPr>
    </w:lvl>
  </w:abstractNum>
  <w:abstractNum w:abstractNumId="19">
    <w:nsid w:val="446E0455"/>
    <w:multiLevelType w:val="multilevel"/>
    <w:tmpl w:val="E634095E"/>
    <w:lvl w:ilvl="0">
      <w:start w:val="11"/>
      <w:numFmt w:val="decimal"/>
      <w:lvlText w:val="%1"/>
      <w:lvlJc w:val="left"/>
      <w:pPr>
        <w:ind w:left="375" w:hanging="375"/>
      </w:pPr>
      <w:rPr>
        <w:rFonts w:hint="default"/>
      </w:rPr>
    </w:lvl>
    <w:lvl w:ilvl="1">
      <w:start w:val="6"/>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56791CF4"/>
    <w:multiLevelType w:val="hybridMultilevel"/>
    <w:tmpl w:val="0A02456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E0F5463"/>
    <w:multiLevelType w:val="hybridMultilevel"/>
    <w:tmpl w:val="39F4CBE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nsid w:val="7F047EE6"/>
    <w:multiLevelType w:val="multilevel"/>
    <w:tmpl w:val="1A3E1618"/>
    <w:lvl w:ilvl="0">
      <w:start w:val="4"/>
      <w:numFmt w:val="decimal"/>
      <w:lvlText w:val="%1."/>
      <w:lvlJc w:val="left"/>
      <w:pPr>
        <w:ind w:left="360" w:hanging="360"/>
      </w:pPr>
      <w:rPr>
        <w:rFonts w:cs="Times New Roman" w:hint="default"/>
      </w:rPr>
    </w:lvl>
    <w:lvl w:ilvl="1">
      <w:start w:val="1"/>
      <w:numFmt w:val="decimal"/>
      <w:lvlText w:val="%1.%2."/>
      <w:lvlJc w:val="left"/>
      <w:pPr>
        <w:ind w:left="900" w:hanging="36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21"/>
  </w:num>
  <w:num w:numId="13">
    <w:abstractNumId w:val="14"/>
  </w:num>
  <w:num w:numId="14">
    <w:abstractNumId w:val="18"/>
  </w:num>
  <w:num w:numId="15">
    <w:abstractNumId w:val="20"/>
  </w:num>
  <w:num w:numId="16">
    <w:abstractNumId w:val="16"/>
  </w:num>
  <w:num w:numId="17">
    <w:abstractNumId w:val="17"/>
  </w:num>
  <w:num w:numId="18">
    <w:abstractNumId w:val="22"/>
  </w:num>
  <w:num w:numId="19">
    <w:abstractNumId w:val="13"/>
  </w:num>
  <w:num w:numId="20">
    <w:abstractNumId w:val="19"/>
  </w:num>
  <w:num w:numId="21">
    <w:abstractNumId w:val="0"/>
  </w:num>
  <w:num w:numId="22">
    <w:abstractNumId w:val="12"/>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3"/>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rawingGridVerticalSpacing w:val="181"/>
  <w:displayHorizontalDrawingGridEvery w:val="2"/>
  <w:doNotShadeFormData/>
  <w:characterSpacingControl w:val="compressPunctuation"/>
  <w:doNotValidateAgainstSchema/>
  <w:doNotDemarcateInvalidXml/>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7AB3"/>
    <w:rsid w:val="0003513E"/>
    <w:rsid w:val="00072B68"/>
    <w:rsid w:val="0007355A"/>
    <w:rsid w:val="00080147"/>
    <w:rsid w:val="000C4D99"/>
    <w:rsid w:val="000D4745"/>
    <w:rsid w:val="000D4C91"/>
    <w:rsid w:val="000E6DB2"/>
    <w:rsid w:val="000E735B"/>
    <w:rsid w:val="00103640"/>
    <w:rsid w:val="00113EE1"/>
    <w:rsid w:val="001158AF"/>
    <w:rsid w:val="0013392A"/>
    <w:rsid w:val="001339BA"/>
    <w:rsid w:val="00135FFA"/>
    <w:rsid w:val="001469A0"/>
    <w:rsid w:val="00171E13"/>
    <w:rsid w:val="00190351"/>
    <w:rsid w:val="0019085B"/>
    <w:rsid w:val="001915FA"/>
    <w:rsid w:val="00191751"/>
    <w:rsid w:val="0019535B"/>
    <w:rsid w:val="001966A5"/>
    <w:rsid w:val="001A4D0B"/>
    <w:rsid w:val="001C376C"/>
    <w:rsid w:val="001C4A43"/>
    <w:rsid w:val="001D3BB5"/>
    <w:rsid w:val="001E0EFB"/>
    <w:rsid w:val="00216759"/>
    <w:rsid w:val="00227D05"/>
    <w:rsid w:val="00231BC2"/>
    <w:rsid w:val="00233437"/>
    <w:rsid w:val="00243404"/>
    <w:rsid w:val="002463A7"/>
    <w:rsid w:val="0025323C"/>
    <w:rsid w:val="00255A0C"/>
    <w:rsid w:val="002605FC"/>
    <w:rsid w:val="00272E33"/>
    <w:rsid w:val="002779C9"/>
    <w:rsid w:val="00292E77"/>
    <w:rsid w:val="002D0554"/>
    <w:rsid w:val="002E1372"/>
    <w:rsid w:val="0031379F"/>
    <w:rsid w:val="003146E3"/>
    <w:rsid w:val="003227F4"/>
    <w:rsid w:val="00332F7D"/>
    <w:rsid w:val="00336B49"/>
    <w:rsid w:val="0033746C"/>
    <w:rsid w:val="0034648B"/>
    <w:rsid w:val="00367637"/>
    <w:rsid w:val="00377743"/>
    <w:rsid w:val="00393047"/>
    <w:rsid w:val="003B6F07"/>
    <w:rsid w:val="003C1D6D"/>
    <w:rsid w:val="003C6F53"/>
    <w:rsid w:val="003D4BF8"/>
    <w:rsid w:val="003D4E07"/>
    <w:rsid w:val="003E25F2"/>
    <w:rsid w:val="003F2BD7"/>
    <w:rsid w:val="00427BF5"/>
    <w:rsid w:val="00427EAB"/>
    <w:rsid w:val="0044308C"/>
    <w:rsid w:val="0044708C"/>
    <w:rsid w:val="004505B7"/>
    <w:rsid w:val="00461255"/>
    <w:rsid w:val="004A65A9"/>
    <w:rsid w:val="004A7C93"/>
    <w:rsid w:val="004B406D"/>
    <w:rsid w:val="004B409A"/>
    <w:rsid w:val="004B6FB9"/>
    <w:rsid w:val="004C3011"/>
    <w:rsid w:val="004F1C30"/>
    <w:rsid w:val="004F7AB3"/>
    <w:rsid w:val="00532590"/>
    <w:rsid w:val="005372EC"/>
    <w:rsid w:val="00542225"/>
    <w:rsid w:val="0055714F"/>
    <w:rsid w:val="00566D59"/>
    <w:rsid w:val="0057640E"/>
    <w:rsid w:val="005C3E14"/>
    <w:rsid w:val="005D6AC0"/>
    <w:rsid w:val="005E3BFB"/>
    <w:rsid w:val="005E6CF7"/>
    <w:rsid w:val="00640020"/>
    <w:rsid w:val="00653143"/>
    <w:rsid w:val="00671CBB"/>
    <w:rsid w:val="00680C67"/>
    <w:rsid w:val="006976EC"/>
    <w:rsid w:val="006B1C2B"/>
    <w:rsid w:val="006B5C83"/>
    <w:rsid w:val="006C2E97"/>
    <w:rsid w:val="006F0E9C"/>
    <w:rsid w:val="006F5B10"/>
    <w:rsid w:val="006F6288"/>
    <w:rsid w:val="0071445C"/>
    <w:rsid w:val="0072170A"/>
    <w:rsid w:val="007238CE"/>
    <w:rsid w:val="007245FE"/>
    <w:rsid w:val="007303E9"/>
    <w:rsid w:val="00730739"/>
    <w:rsid w:val="0073769A"/>
    <w:rsid w:val="00742205"/>
    <w:rsid w:val="0075375B"/>
    <w:rsid w:val="00770499"/>
    <w:rsid w:val="00770D6F"/>
    <w:rsid w:val="007713D9"/>
    <w:rsid w:val="00772381"/>
    <w:rsid w:val="007841B0"/>
    <w:rsid w:val="00787CA7"/>
    <w:rsid w:val="007A72FC"/>
    <w:rsid w:val="007C15B1"/>
    <w:rsid w:val="007C3076"/>
    <w:rsid w:val="007C38FB"/>
    <w:rsid w:val="007E5889"/>
    <w:rsid w:val="007F1258"/>
    <w:rsid w:val="007F306C"/>
    <w:rsid w:val="007F7866"/>
    <w:rsid w:val="00800145"/>
    <w:rsid w:val="00810022"/>
    <w:rsid w:val="0081197B"/>
    <w:rsid w:val="00833824"/>
    <w:rsid w:val="0083595B"/>
    <w:rsid w:val="00842833"/>
    <w:rsid w:val="008603B8"/>
    <w:rsid w:val="008839DB"/>
    <w:rsid w:val="00883F50"/>
    <w:rsid w:val="00884ABF"/>
    <w:rsid w:val="00893CE4"/>
    <w:rsid w:val="008A5534"/>
    <w:rsid w:val="008C6173"/>
    <w:rsid w:val="008D41E8"/>
    <w:rsid w:val="008F61FD"/>
    <w:rsid w:val="0090405C"/>
    <w:rsid w:val="0090597D"/>
    <w:rsid w:val="00921FB4"/>
    <w:rsid w:val="009379C8"/>
    <w:rsid w:val="00946BB8"/>
    <w:rsid w:val="009663C8"/>
    <w:rsid w:val="009679EE"/>
    <w:rsid w:val="00973593"/>
    <w:rsid w:val="009B1AFD"/>
    <w:rsid w:val="009B640D"/>
    <w:rsid w:val="009C49B8"/>
    <w:rsid w:val="009C4B20"/>
    <w:rsid w:val="009D587A"/>
    <w:rsid w:val="009E5F3C"/>
    <w:rsid w:val="009F20A0"/>
    <w:rsid w:val="00A02559"/>
    <w:rsid w:val="00A02721"/>
    <w:rsid w:val="00A179C0"/>
    <w:rsid w:val="00A300BB"/>
    <w:rsid w:val="00A33A47"/>
    <w:rsid w:val="00A3544F"/>
    <w:rsid w:val="00A44FB9"/>
    <w:rsid w:val="00AA6F2A"/>
    <w:rsid w:val="00AC6E64"/>
    <w:rsid w:val="00AD08CC"/>
    <w:rsid w:val="00AE3F7C"/>
    <w:rsid w:val="00AE42BA"/>
    <w:rsid w:val="00B035F8"/>
    <w:rsid w:val="00B0398E"/>
    <w:rsid w:val="00B36A62"/>
    <w:rsid w:val="00B612F8"/>
    <w:rsid w:val="00B65595"/>
    <w:rsid w:val="00B90020"/>
    <w:rsid w:val="00BD06AA"/>
    <w:rsid w:val="00BD121E"/>
    <w:rsid w:val="00BD2B15"/>
    <w:rsid w:val="00BE137D"/>
    <w:rsid w:val="00BF78BB"/>
    <w:rsid w:val="00C03769"/>
    <w:rsid w:val="00C05900"/>
    <w:rsid w:val="00C14EAC"/>
    <w:rsid w:val="00C25C60"/>
    <w:rsid w:val="00C32CB1"/>
    <w:rsid w:val="00C47936"/>
    <w:rsid w:val="00C73DCD"/>
    <w:rsid w:val="00C7456A"/>
    <w:rsid w:val="00C745B3"/>
    <w:rsid w:val="00C77B3D"/>
    <w:rsid w:val="00C813C8"/>
    <w:rsid w:val="00CB0DF3"/>
    <w:rsid w:val="00CB1322"/>
    <w:rsid w:val="00CC2BD7"/>
    <w:rsid w:val="00CC368E"/>
    <w:rsid w:val="00CC670B"/>
    <w:rsid w:val="00CD0169"/>
    <w:rsid w:val="00CD5B01"/>
    <w:rsid w:val="00CE22D3"/>
    <w:rsid w:val="00CE5FBD"/>
    <w:rsid w:val="00CF43B9"/>
    <w:rsid w:val="00CF4F9C"/>
    <w:rsid w:val="00D16572"/>
    <w:rsid w:val="00D17AC1"/>
    <w:rsid w:val="00D25BAC"/>
    <w:rsid w:val="00D43026"/>
    <w:rsid w:val="00D47079"/>
    <w:rsid w:val="00D74658"/>
    <w:rsid w:val="00D8690C"/>
    <w:rsid w:val="00DA30E2"/>
    <w:rsid w:val="00DC734E"/>
    <w:rsid w:val="00DD6CC4"/>
    <w:rsid w:val="00E11DCD"/>
    <w:rsid w:val="00E14509"/>
    <w:rsid w:val="00E1673F"/>
    <w:rsid w:val="00E5069D"/>
    <w:rsid w:val="00E60F46"/>
    <w:rsid w:val="00E63E4D"/>
    <w:rsid w:val="00E82014"/>
    <w:rsid w:val="00E929CA"/>
    <w:rsid w:val="00EA4015"/>
    <w:rsid w:val="00EB3FF3"/>
    <w:rsid w:val="00EB568A"/>
    <w:rsid w:val="00EB5E53"/>
    <w:rsid w:val="00EC0A3F"/>
    <w:rsid w:val="00EC20DB"/>
    <w:rsid w:val="00EC5EF1"/>
    <w:rsid w:val="00ED1B14"/>
    <w:rsid w:val="00EE70F4"/>
    <w:rsid w:val="00F047B0"/>
    <w:rsid w:val="00F0723F"/>
    <w:rsid w:val="00F22009"/>
    <w:rsid w:val="00F3125C"/>
    <w:rsid w:val="00F37D32"/>
    <w:rsid w:val="00F40F21"/>
    <w:rsid w:val="00F423D3"/>
    <w:rsid w:val="00F44E1D"/>
    <w:rsid w:val="00F502CE"/>
    <w:rsid w:val="00F53541"/>
    <w:rsid w:val="00F5658C"/>
    <w:rsid w:val="00F56961"/>
    <w:rsid w:val="00F573B6"/>
    <w:rsid w:val="00F63CC6"/>
    <w:rsid w:val="00F63FA2"/>
    <w:rsid w:val="00F71D28"/>
    <w:rsid w:val="00F832A3"/>
    <w:rsid w:val="00FA11BA"/>
    <w:rsid w:val="00FC0438"/>
    <w:rsid w:val="00FD7CE2"/>
    <w:rsid w:val="00FE69CE"/>
    <w:rsid w:val="00FE78A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1CD02762-F641-44AD-A703-115384536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Microsoft Sans Serif" w:eastAsia="Microsoft Sans Serif" w:hAnsi="Microsoft Sans Serif" w:cs="Microsoft Sans Serif"/>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45B3"/>
    <w:rPr>
      <w:color w:val="000000"/>
      <w:sz w:val="24"/>
      <w:szCs w:val="24"/>
    </w:rPr>
  </w:style>
  <w:style w:type="paragraph" w:styleId="2">
    <w:name w:val="heading 2"/>
    <w:basedOn w:val="a"/>
    <w:next w:val="a"/>
    <w:link w:val="20"/>
    <w:semiHidden/>
    <w:unhideWhenUsed/>
    <w:qFormat/>
    <w:locked/>
    <w:rsid w:val="00427EA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C745B3"/>
    <w:rPr>
      <w:rFonts w:cs="Times New Roman"/>
      <w:color w:val="000080"/>
      <w:u w:val="single"/>
    </w:rPr>
  </w:style>
  <w:style w:type="character" w:customStyle="1" w:styleId="1">
    <w:name w:val="Заголовок №1_"/>
    <w:link w:val="10"/>
    <w:uiPriority w:val="99"/>
    <w:locked/>
    <w:rsid w:val="00C745B3"/>
    <w:rPr>
      <w:rFonts w:ascii="Times New Roman" w:hAnsi="Times New Roman" w:cs="Times New Roman"/>
      <w:b/>
      <w:bCs/>
      <w:spacing w:val="0"/>
      <w:sz w:val="24"/>
      <w:szCs w:val="24"/>
    </w:rPr>
  </w:style>
  <w:style w:type="character" w:customStyle="1" w:styleId="a4">
    <w:name w:val="Колонтитул_"/>
    <w:link w:val="a5"/>
    <w:uiPriority w:val="99"/>
    <w:locked/>
    <w:rsid w:val="00C745B3"/>
    <w:rPr>
      <w:rFonts w:ascii="Times New Roman" w:hAnsi="Times New Roman" w:cs="Times New Roman"/>
      <w:noProof/>
      <w:sz w:val="20"/>
      <w:szCs w:val="20"/>
    </w:rPr>
  </w:style>
  <w:style w:type="character" w:customStyle="1" w:styleId="Arial">
    <w:name w:val="Колонтитул + Arial"/>
    <w:aliases w:val="10,5 pt"/>
    <w:uiPriority w:val="99"/>
    <w:rsid w:val="00C745B3"/>
    <w:rPr>
      <w:rFonts w:ascii="Arial" w:hAnsi="Arial" w:cs="Arial"/>
      <w:noProof/>
      <w:sz w:val="21"/>
      <w:szCs w:val="21"/>
    </w:rPr>
  </w:style>
  <w:style w:type="character" w:customStyle="1" w:styleId="BodyTextChar">
    <w:name w:val="Body Text Char"/>
    <w:uiPriority w:val="99"/>
    <w:locked/>
    <w:rsid w:val="00C745B3"/>
    <w:rPr>
      <w:rFonts w:ascii="Times New Roman" w:hAnsi="Times New Roman" w:cs="Times New Roman"/>
      <w:spacing w:val="0"/>
      <w:sz w:val="24"/>
      <w:szCs w:val="24"/>
    </w:rPr>
  </w:style>
  <w:style w:type="character" w:customStyle="1" w:styleId="a6">
    <w:name w:val="Основной текст + Полужирный"/>
    <w:uiPriority w:val="99"/>
    <w:rsid w:val="00C745B3"/>
    <w:rPr>
      <w:rFonts w:ascii="Times New Roman" w:hAnsi="Times New Roman" w:cs="Times New Roman"/>
      <w:b/>
      <w:bCs/>
      <w:spacing w:val="0"/>
      <w:sz w:val="24"/>
      <w:szCs w:val="24"/>
    </w:rPr>
  </w:style>
  <w:style w:type="character" w:customStyle="1" w:styleId="a7">
    <w:name w:val="Основной текст + Курсив"/>
    <w:uiPriority w:val="99"/>
    <w:rsid w:val="00C745B3"/>
    <w:rPr>
      <w:rFonts w:ascii="Times New Roman" w:hAnsi="Times New Roman" w:cs="Times New Roman"/>
      <w:i/>
      <w:iCs/>
      <w:spacing w:val="0"/>
      <w:sz w:val="24"/>
      <w:szCs w:val="24"/>
    </w:rPr>
  </w:style>
  <w:style w:type="character" w:customStyle="1" w:styleId="21">
    <w:name w:val="Основной текст (2)_"/>
    <w:link w:val="210"/>
    <w:uiPriority w:val="99"/>
    <w:locked/>
    <w:rsid w:val="00C745B3"/>
    <w:rPr>
      <w:rFonts w:ascii="Arial" w:hAnsi="Arial" w:cs="Arial"/>
      <w:spacing w:val="0"/>
      <w:sz w:val="19"/>
      <w:szCs w:val="19"/>
      <w:lang w:val="en-US" w:eastAsia="en-US"/>
    </w:rPr>
  </w:style>
  <w:style w:type="character" w:customStyle="1" w:styleId="22">
    <w:name w:val="Основной текст (2)"/>
    <w:uiPriority w:val="99"/>
    <w:rsid w:val="00C745B3"/>
    <w:rPr>
      <w:rFonts w:ascii="Arial" w:hAnsi="Arial" w:cs="Arial"/>
      <w:spacing w:val="0"/>
      <w:sz w:val="19"/>
      <w:szCs w:val="19"/>
      <w:u w:val="single"/>
      <w:lang w:val="en-US" w:eastAsia="en-US"/>
    </w:rPr>
  </w:style>
  <w:style w:type="character" w:customStyle="1" w:styleId="3">
    <w:name w:val="Основной текст (3)_"/>
    <w:link w:val="30"/>
    <w:uiPriority w:val="99"/>
    <w:locked/>
    <w:rsid w:val="00C745B3"/>
    <w:rPr>
      <w:rFonts w:ascii="Times New Roman" w:hAnsi="Times New Roman" w:cs="Times New Roman"/>
      <w:b/>
      <w:bCs/>
      <w:spacing w:val="0"/>
      <w:sz w:val="24"/>
      <w:szCs w:val="24"/>
    </w:rPr>
  </w:style>
  <w:style w:type="character" w:customStyle="1" w:styleId="a8">
    <w:name w:val="Подпись к картинке_"/>
    <w:link w:val="a9"/>
    <w:uiPriority w:val="99"/>
    <w:locked/>
    <w:rsid w:val="00C745B3"/>
    <w:rPr>
      <w:rFonts w:ascii="Times New Roman" w:hAnsi="Times New Roman" w:cs="Times New Roman"/>
      <w:b/>
      <w:bCs/>
      <w:spacing w:val="0"/>
      <w:sz w:val="24"/>
      <w:szCs w:val="24"/>
    </w:rPr>
  </w:style>
  <w:style w:type="character" w:customStyle="1" w:styleId="4">
    <w:name w:val="Основной текст (4)_"/>
    <w:link w:val="40"/>
    <w:uiPriority w:val="99"/>
    <w:locked/>
    <w:rsid w:val="00C745B3"/>
    <w:rPr>
      <w:rFonts w:ascii="Arial" w:hAnsi="Arial" w:cs="Arial"/>
      <w:i/>
      <w:iCs/>
      <w:spacing w:val="70"/>
      <w:w w:val="60"/>
      <w:sz w:val="17"/>
      <w:szCs w:val="17"/>
      <w:lang w:val="en-US" w:eastAsia="en-US"/>
    </w:rPr>
  </w:style>
  <w:style w:type="character" w:customStyle="1" w:styleId="31">
    <w:name w:val="Основной текст + Полужирный3"/>
    <w:uiPriority w:val="99"/>
    <w:rsid w:val="00C745B3"/>
    <w:rPr>
      <w:rFonts w:ascii="Times New Roman" w:hAnsi="Times New Roman" w:cs="Times New Roman"/>
      <w:b/>
      <w:bCs/>
      <w:spacing w:val="0"/>
      <w:sz w:val="24"/>
      <w:szCs w:val="24"/>
    </w:rPr>
  </w:style>
  <w:style w:type="character" w:customStyle="1" w:styleId="11">
    <w:name w:val="Заголовок №1 + Не полужирный"/>
    <w:basedOn w:val="1"/>
    <w:uiPriority w:val="99"/>
    <w:rsid w:val="00C745B3"/>
    <w:rPr>
      <w:rFonts w:ascii="Times New Roman" w:hAnsi="Times New Roman" w:cs="Times New Roman"/>
      <w:b/>
      <w:bCs/>
      <w:spacing w:val="0"/>
      <w:sz w:val="24"/>
      <w:szCs w:val="24"/>
    </w:rPr>
  </w:style>
  <w:style w:type="character" w:customStyle="1" w:styleId="23">
    <w:name w:val="Основной текст + Полужирный2"/>
    <w:uiPriority w:val="99"/>
    <w:rsid w:val="00C745B3"/>
    <w:rPr>
      <w:rFonts w:ascii="Times New Roman" w:hAnsi="Times New Roman" w:cs="Times New Roman"/>
      <w:b/>
      <w:bCs/>
      <w:spacing w:val="0"/>
      <w:sz w:val="24"/>
      <w:szCs w:val="24"/>
    </w:rPr>
  </w:style>
  <w:style w:type="character" w:customStyle="1" w:styleId="12">
    <w:name w:val="Заголовок №1 + Не полужирный2"/>
    <w:basedOn w:val="1"/>
    <w:uiPriority w:val="99"/>
    <w:rsid w:val="00C745B3"/>
    <w:rPr>
      <w:rFonts w:ascii="Times New Roman" w:hAnsi="Times New Roman" w:cs="Times New Roman"/>
      <w:b/>
      <w:bCs/>
      <w:spacing w:val="0"/>
      <w:sz w:val="24"/>
      <w:szCs w:val="24"/>
    </w:rPr>
  </w:style>
  <w:style w:type="character" w:customStyle="1" w:styleId="13">
    <w:name w:val="Основной текст + Полужирный1"/>
    <w:uiPriority w:val="99"/>
    <w:rsid w:val="00C745B3"/>
    <w:rPr>
      <w:rFonts w:ascii="Times New Roman" w:hAnsi="Times New Roman" w:cs="Times New Roman"/>
      <w:b/>
      <w:bCs/>
      <w:spacing w:val="0"/>
      <w:sz w:val="24"/>
      <w:szCs w:val="24"/>
    </w:rPr>
  </w:style>
  <w:style w:type="character" w:customStyle="1" w:styleId="110">
    <w:name w:val="Заголовок №1 + Не полужирный1"/>
    <w:basedOn w:val="1"/>
    <w:uiPriority w:val="99"/>
    <w:rsid w:val="00C745B3"/>
    <w:rPr>
      <w:rFonts w:ascii="Times New Roman" w:hAnsi="Times New Roman" w:cs="Times New Roman"/>
      <w:b/>
      <w:bCs/>
      <w:spacing w:val="0"/>
      <w:sz w:val="24"/>
      <w:szCs w:val="24"/>
    </w:rPr>
  </w:style>
  <w:style w:type="character" w:customStyle="1" w:styleId="aa">
    <w:name w:val="Подпись к картинке + Не полужирный"/>
    <w:uiPriority w:val="99"/>
    <w:rsid w:val="00C745B3"/>
    <w:rPr>
      <w:rFonts w:ascii="Times New Roman" w:hAnsi="Times New Roman" w:cs="Times New Roman"/>
      <w:b/>
      <w:bCs/>
      <w:spacing w:val="0"/>
      <w:sz w:val="24"/>
      <w:szCs w:val="24"/>
      <w:lang w:val="en-US" w:eastAsia="en-US"/>
    </w:rPr>
  </w:style>
  <w:style w:type="character" w:customStyle="1" w:styleId="41pt">
    <w:name w:val="Основной текст (4) + Интервал 1 pt"/>
    <w:uiPriority w:val="99"/>
    <w:rsid w:val="00C745B3"/>
    <w:rPr>
      <w:rFonts w:ascii="Arial" w:hAnsi="Arial" w:cs="Arial"/>
      <w:i/>
      <w:iCs/>
      <w:spacing w:val="20"/>
      <w:w w:val="60"/>
      <w:sz w:val="17"/>
      <w:szCs w:val="17"/>
      <w:lang w:val="en-US" w:eastAsia="en-US"/>
    </w:rPr>
  </w:style>
  <w:style w:type="character" w:customStyle="1" w:styleId="4CenturyGothic">
    <w:name w:val="Основной текст (4) + Century Gothic"/>
    <w:aliases w:val="31,5 pt1,Интервал 0 pt"/>
    <w:uiPriority w:val="99"/>
    <w:rsid w:val="00C745B3"/>
    <w:rPr>
      <w:rFonts w:ascii="Century Gothic" w:hAnsi="Century Gothic" w:cs="Century Gothic"/>
      <w:i/>
      <w:iCs/>
      <w:noProof/>
      <w:spacing w:val="0"/>
      <w:w w:val="60"/>
      <w:sz w:val="63"/>
      <w:szCs w:val="63"/>
      <w:lang w:val="en-US" w:eastAsia="en-US"/>
    </w:rPr>
  </w:style>
  <w:style w:type="character" w:customStyle="1" w:styleId="24">
    <w:name w:val="Подпись к картинке (2)_"/>
    <w:link w:val="25"/>
    <w:uiPriority w:val="99"/>
    <w:locked/>
    <w:rsid w:val="00C745B3"/>
    <w:rPr>
      <w:rFonts w:ascii="Times New Roman" w:hAnsi="Times New Roman" w:cs="Times New Roman"/>
      <w:noProof/>
      <w:sz w:val="8"/>
      <w:szCs w:val="8"/>
    </w:rPr>
  </w:style>
  <w:style w:type="paragraph" w:customStyle="1" w:styleId="10">
    <w:name w:val="Заголовок №1"/>
    <w:basedOn w:val="a"/>
    <w:link w:val="1"/>
    <w:uiPriority w:val="99"/>
    <w:rsid w:val="00C745B3"/>
    <w:pPr>
      <w:shd w:val="clear" w:color="auto" w:fill="FFFFFF"/>
      <w:spacing w:after="240" w:line="274" w:lineRule="exact"/>
      <w:ind w:hanging="520"/>
      <w:jc w:val="center"/>
      <w:outlineLvl w:val="0"/>
    </w:pPr>
    <w:rPr>
      <w:rFonts w:ascii="Times New Roman" w:hAnsi="Times New Roman" w:cs="Times New Roman"/>
      <w:b/>
      <w:bCs/>
      <w:color w:val="auto"/>
    </w:rPr>
  </w:style>
  <w:style w:type="paragraph" w:customStyle="1" w:styleId="a5">
    <w:name w:val="Колонтитул"/>
    <w:basedOn w:val="a"/>
    <w:link w:val="a4"/>
    <w:uiPriority w:val="99"/>
    <w:rsid w:val="00C745B3"/>
    <w:pPr>
      <w:shd w:val="clear" w:color="auto" w:fill="FFFFFF"/>
    </w:pPr>
    <w:rPr>
      <w:rFonts w:ascii="Times New Roman" w:hAnsi="Times New Roman" w:cs="Times New Roman"/>
      <w:noProof/>
      <w:color w:val="auto"/>
      <w:sz w:val="20"/>
      <w:szCs w:val="20"/>
    </w:rPr>
  </w:style>
  <w:style w:type="paragraph" w:styleId="ab">
    <w:name w:val="Body Text"/>
    <w:basedOn w:val="a"/>
    <w:link w:val="ac"/>
    <w:uiPriority w:val="99"/>
    <w:rsid w:val="00C745B3"/>
    <w:pPr>
      <w:shd w:val="clear" w:color="auto" w:fill="FFFFFF"/>
      <w:spacing w:before="240" w:after="360" w:line="240" w:lineRule="atLeast"/>
      <w:ind w:hanging="720"/>
    </w:pPr>
    <w:rPr>
      <w:rFonts w:ascii="Times New Roman" w:hAnsi="Times New Roman" w:cs="Times New Roman"/>
      <w:color w:val="auto"/>
    </w:rPr>
  </w:style>
  <w:style w:type="character" w:customStyle="1" w:styleId="ac">
    <w:name w:val="Основной текст Знак"/>
    <w:link w:val="ab"/>
    <w:uiPriority w:val="99"/>
    <w:locked/>
    <w:rsid w:val="00427BF5"/>
    <w:rPr>
      <w:rFonts w:cs="Times New Roman"/>
      <w:color w:val="000000"/>
      <w:sz w:val="24"/>
      <w:szCs w:val="24"/>
    </w:rPr>
  </w:style>
  <w:style w:type="paragraph" w:customStyle="1" w:styleId="210">
    <w:name w:val="Основной текст (2)1"/>
    <w:basedOn w:val="a"/>
    <w:link w:val="21"/>
    <w:uiPriority w:val="99"/>
    <w:rsid w:val="00C745B3"/>
    <w:pPr>
      <w:shd w:val="clear" w:color="auto" w:fill="FFFFFF"/>
      <w:spacing w:line="240" w:lineRule="atLeast"/>
    </w:pPr>
    <w:rPr>
      <w:rFonts w:ascii="Arial" w:hAnsi="Arial" w:cs="Arial"/>
      <w:color w:val="auto"/>
      <w:sz w:val="19"/>
      <w:szCs w:val="19"/>
      <w:lang w:val="en-US" w:eastAsia="en-US"/>
    </w:rPr>
  </w:style>
  <w:style w:type="paragraph" w:customStyle="1" w:styleId="30">
    <w:name w:val="Основной текст (3)"/>
    <w:basedOn w:val="a"/>
    <w:link w:val="3"/>
    <w:uiPriority w:val="99"/>
    <w:rsid w:val="00C745B3"/>
    <w:pPr>
      <w:shd w:val="clear" w:color="auto" w:fill="FFFFFF"/>
      <w:spacing w:line="240" w:lineRule="atLeast"/>
    </w:pPr>
    <w:rPr>
      <w:rFonts w:ascii="Times New Roman" w:hAnsi="Times New Roman" w:cs="Times New Roman"/>
      <w:b/>
      <w:bCs/>
      <w:color w:val="auto"/>
    </w:rPr>
  </w:style>
  <w:style w:type="paragraph" w:customStyle="1" w:styleId="a9">
    <w:name w:val="Подпись к картинке"/>
    <w:basedOn w:val="a"/>
    <w:link w:val="a8"/>
    <w:uiPriority w:val="99"/>
    <w:rsid w:val="00C745B3"/>
    <w:pPr>
      <w:shd w:val="clear" w:color="auto" w:fill="FFFFFF"/>
      <w:spacing w:line="240" w:lineRule="atLeast"/>
    </w:pPr>
    <w:rPr>
      <w:rFonts w:ascii="Times New Roman" w:hAnsi="Times New Roman" w:cs="Times New Roman"/>
      <w:b/>
      <w:bCs/>
      <w:color w:val="auto"/>
    </w:rPr>
  </w:style>
  <w:style w:type="paragraph" w:customStyle="1" w:styleId="40">
    <w:name w:val="Основной текст (4)"/>
    <w:basedOn w:val="a"/>
    <w:link w:val="4"/>
    <w:uiPriority w:val="99"/>
    <w:rsid w:val="00C745B3"/>
    <w:pPr>
      <w:shd w:val="clear" w:color="auto" w:fill="FFFFFF"/>
      <w:spacing w:line="240" w:lineRule="atLeast"/>
    </w:pPr>
    <w:rPr>
      <w:rFonts w:ascii="Arial" w:hAnsi="Arial" w:cs="Arial"/>
      <w:i/>
      <w:iCs/>
      <w:color w:val="auto"/>
      <w:spacing w:val="70"/>
      <w:w w:val="60"/>
      <w:sz w:val="17"/>
      <w:szCs w:val="17"/>
      <w:lang w:val="en-US" w:eastAsia="en-US"/>
    </w:rPr>
  </w:style>
  <w:style w:type="paragraph" w:customStyle="1" w:styleId="25">
    <w:name w:val="Подпись к картинке (2)"/>
    <w:basedOn w:val="a"/>
    <w:link w:val="24"/>
    <w:uiPriority w:val="99"/>
    <w:rsid w:val="00C745B3"/>
    <w:pPr>
      <w:shd w:val="clear" w:color="auto" w:fill="FFFFFF"/>
      <w:spacing w:line="240" w:lineRule="atLeast"/>
    </w:pPr>
    <w:rPr>
      <w:rFonts w:ascii="Times New Roman" w:hAnsi="Times New Roman" w:cs="Times New Roman"/>
      <w:noProof/>
      <w:color w:val="auto"/>
      <w:sz w:val="8"/>
      <w:szCs w:val="8"/>
    </w:rPr>
  </w:style>
  <w:style w:type="paragraph" w:styleId="32">
    <w:name w:val="Body Text Indent 3"/>
    <w:basedOn w:val="a"/>
    <w:link w:val="33"/>
    <w:uiPriority w:val="99"/>
    <w:rsid w:val="00D47079"/>
    <w:pPr>
      <w:spacing w:after="120"/>
      <w:ind w:left="283"/>
    </w:pPr>
    <w:rPr>
      <w:rFonts w:ascii="Times New Roman" w:eastAsia="Times New Roman" w:hAnsi="Times New Roman" w:cs="Times New Roman"/>
      <w:color w:val="auto"/>
      <w:sz w:val="16"/>
      <w:szCs w:val="16"/>
    </w:rPr>
  </w:style>
  <w:style w:type="character" w:customStyle="1" w:styleId="33">
    <w:name w:val="Основной текст с отступом 3 Знак"/>
    <w:link w:val="32"/>
    <w:uiPriority w:val="99"/>
    <w:locked/>
    <w:rsid w:val="00D47079"/>
    <w:rPr>
      <w:rFonts w:ascii="Times New Roman" w:hAnsi="Times New Roman" w:cs="Times New Roman"/>
      <w:sz w:val="16"/>
      <w:szCs w:val="16"/>
    </w:rPr>
  </w:style>
  <w:style w:type="paragraph" w:styleId="ad">
    <w:name w:val="header"/>
    <w:basedOn w:val="a"/>
    <w:link w:val="ae"/>
    <w:uiPriority w:val="99"/>
    <w:rsid w:val="002E1372"/>
    <w:pPr>
      <w:tabs>
        <w:tab w:val="center" w:pos="4677"/>
        <w:tab w:val="right" w:pos="9355"/>
      </w:tabs>
    </w:pPr>
  </w:style>
  <w:style w:type="character" w:customStyle="1" w:styleId="ae">
    <w:name w:val="Верхний колонтитул Знак"/>
    <w:link w:val="ad"/>
    <w:uiPriority w:val="99"/>
    <w:locked/>
    <w:rsid w:val="002E1372"/>
    <w:rPr>
      <w:rFonts w:cs="Times New Roman"/>
      <w:color w:val="000000"/>
      <w:sz w:val="24"/>
      <w:szCs w:val="24"/>
    </w:rPr>
  </w:style>
  <w:style w:type="paragraph" w:styleId="af">
    <w:name w:val="footer"/>
    <w:basedOn w:val="a"/>
    <w:link w:val="af0"/>
    <w:uiPriority w:val="99"/>
    <w:rsid w:val="002E1372"/>
    <w:pPr>
      <w:tabs>
        <w:tab w:val="center" w:pos="4677"/>
        <w:tab w:val="right" w:pos="9355"/>
      </w:tabs>
    </w:pPr>
  </w:style>
  <w:style w:type="character" w:customStyle="1" w:styleId="af0">
    <w:name w:val="Нижний колонтитул Знак"/>
    <w:link w:val="af"/>
    <w:uiPriority w:val="99"/>
    <w:locked/>
    <w:rsid w:val="002E1372"/>
    <w:rPr>
      <w:rFonts w:cs="Times New Roman"/>
      <w:color w:val="000000"/>
      <w:sz w:val="24"/>
      <w:szCs w:val="24"/>
    </w:rPr>
  </w:style>
  <w:style w:type="paragraph" w:customStyle="1" w:styleId="310">
    <w:name w:val="Основной текст с отступом 31"/>
    <w:basedOn w:val="a"/>
    <w:uiPriority w:val="99"/>
    <w:rsid w:val="00884ABF"/>
    <w:pPr>
      <w:ind w:left="567" w:hanging="567"/>
      <w:jc w:val="both"/>
    </w:pPr>
    <w:rPr>
      <w:rFonts w:ascii="Times New Roman" w:eastAsia="Times New Roman" w:hAnsi="Times New Roman" w:cs="Times New Roman"/>
      <w:szCs w:val="20"/>
    </w:rPr>
  </w:style>
  <w:style w:type="paragraph" w:styleId="af1">
    <w:name w:val="Body Text Indent"/>
    <w:basedOn w:val="a"/>
    <w:link w:val="af2"/>
    <w:uiPriority w:val="99"/>
    <w:rsid w:val="00884ABF"/>
    <w:pPr>
      <w:spacing w:after="120"/>
      <w:ind w:left="283"/>
    </w:pPr>
  </w:style>
  <w:style w:type="character" w:customStyle="1" w:styleId="af2">
    <w:name w:val="Основной текст с отступом Знак"/>
    <w:link w:val="af1"/>
    <w:uiPriority w:val="99"/>
    <w:locked/>
    <w:rsid w:val="00884ABF"/>
    <w:rPr>
      <w:rFonts w:cs="Times New Roman"/>
      <w:color w:val="000000"/>
      <w:sz w:val="24"/>
      <w:szCs w:val="24"/>
    </w:rPr>
  </w:style>
  <w:style w:type="table" w:styleId="af3">
    <w:name w:val="Table Grid"/>
    <w:basedOn w:val="a1"/>
    <w:rsid w:val="00072B68"/>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Balloon Text"/>
    <w:basedOn w:val="a"/>
    <w:link w:val="af5"/>
    <w:uiPriority w:val="99"/>
    <w:semiHidden/>
    <w:rsid w:val="005E3BFB"/>
    <w:rPr>
      <w:rFonts w:ascii="Tahoma" w:hAnsi="Tahoma" w:cs="Tahoma"/>
      <w:sz w:val="16"/>
      <w:szCs w:val="16"/>
    </w:rPr>
  </w:style>
  <w:style w:type="character" w:customStyle="1" w:styleId="af5">
    <w:name w:val="Текст выноски Знак"/>
    <w:link w:val="af4"/>
    <w:uiPriority w:val="99"/>
    <w:semiHidden/>
    <w:locked/>
    <w:rsid w:val="00427BF5"/>
    <w:rPr>
      <w:rFonts w:ascii="Times New Roman" w:hAnsi="Times New Roman" w:cs="Times New Roman"/>
      <w:color w:val="000000"/>
      <w:sz w:val="2"/>
    </w:rPr>
  </w:style>
  <w:style w:type="character" w:styleId="af6">
    <w:name w:val="annotation reference"/>
    <w:uiPriority w:val="99"/>
    <w:semiHidden/>
    <w:rsid w:val="005E3BFB"/>
    <w:rPr>
      <w:rFonts w:cs="Times New Roman"/>
      <w:sz w:val="16"/>
      <w:szCs w:val="16"/>
    </w:rPr>
  </w:style>
  <w:style w:type="paragraph" w:styleId="af7">
    <w:name w:val="annotation text"/>
    <w:basedOn w:val="a"/>
    <w:link w:val="af8"/>
    <w:uiPriority w:val="99"/>
    <w:semiHidden/>
    <w:rsid w:val="005E3BFB"/>
    <w:rPr>
      <w:sz w:val="20"/>
      <w:szCs w:val="20"/>
    </w:rPr>
  </w:style>
  <w:style w:type="character" w:customStyle="1" w:styleId="af8">
    <w:name w:val="Текст примечания Знак"/>
    <w:link w:val="af7"/>
    <w:uiPriority w:val="99"/>
    <w:semiHidden/>
    <w:locked/>
    <w:rsid w:val="00427BF5"/>
    <w:rPr>
      <w:rFonts w:cs="Times New Roman"/>
      <w:color w:val="000000"/>
      <w:sz w:val="20"/>
      <w:szCs w:val="20"/>
    </w:rPr>
  </w:style>
  <w:style w:type="paragraph" w:styleId="af9">
    <w:name w:val="annotation subject"/>
    <w:basedOn w:val="af7"/>
    <w:next w:val="af7"/>
    <w:link w:val="afa"/>
    <w:uiPriority w:val="99"/>
    <w:semiHidden/>
    <w:rsid w:val="005E3BFB"/>
    <w:rPr>
      <w:b/>
      <w:bCs/>
    </w:rPr>
  </w:style>
  <w:style w:type="character" w:customStyle="1" w:styleId="afa">
    <w:name w:val="Тема примечания Знак"/>
    <w:link w:val="af9"/>
    <w:uiPriority w:val="99"/>
    <w:semiHidden/>
    <w:locked/>
    <w:rsid w:val="00427BF5"/>
    <w:rPr>
      <w:rFonts w:cs="Times New Roman"/>
      <w:b/>
      <w:bCs/>
      <w:color w:val="000000"/>
      <w:sz w:val="20"/>
      <w:szCs w:val="20"/>
    </w:rPr>
  </w:style>
  <w:style w:type="paragraph" w:customStyle="1" w:styleId="-11">
    <w:name w:val="Цветной список - Акцент 11"/>
    <w:basedOn w:val="a"/>
    <w:uiPriority w:val="99"/>
    <w:qFormat/>
    <w:rsid w:val="003D4E07"/>
    <w:pPr>
      <w:ind w:left="720"/>
      <w:contextualSpacing/>
    </w:pPr>
  </w:style>
  <w:style w:type="character" w:customStyle="1" w:styleId="20">
    <w:name w:val="Заголовок 2 Знак"/>
    <w:basedOn w:val="a0"/>
    <w:link w:val="2"/>
    <w:semiHidden/>
    <w:rsid w:val="00427EAB"/>
    <w:rPr>
      <w:rFonts w:asciiTheme="majorHAnsi" w:eastAsiaTheme="majorEastAsia" w:hAnsiTheme="majorHAnsi" w:cstheme="majorBidi"/>
      <w:b/>
      <w:bCs/>
      <w:color w:val="4F81BD" w:themeColor="accent1"/>
      <w:sz w:val="26"/>
      <w:szCs w:val="26"/>
    </w:rPr>
  </w:style>
  <w:style w:type="paragraph" w:styleId="afb">
    <w:name w:val="Normal (Web)"/>
    <w:basedOn w:val="a"/>
    <w:rsid w:val="00742205"/>
    <w:pPr>
      <w:spacing w:before="100" w:beforeAutospacing="1" w:after="100" w:afterAutospacing="1"/>
    </w:pPr>
    <w:rPr>
      <w:rFonts w:ascii="Times New Roman" w:eastAsia="Times New Roman" w:hAnsi="Times New Roman" w:cs="Times New Roman"/>
      <w:color w:val="auto"/>
    </w:rPr>
  </w:style>
  <w:style w:type="character" w:styleId="afc">
    <w:name w:val="Strong"/>
    <w:basedOn w:val="a0"/>
    <w:qFormat/>
    <w:locked/>
    <w:rsid w:val="00742205"/>
    <w:rPr>
      <w:b/>
      <w:bCs/>
    </w:rPr>
  </w:style>
  <w:style w:type="paragraph" w:customStyle="1" w:styleId="ConsPlusNormal">
    <w:name w:val="ConsPlusNormal"/>
    <w:rsid w:val="006976EC"/>
    <w:pPr>
      <w:autoSpaceDE w:val="0"/>
      <w:autoSpaceDN w:val="0"/>
      <w:adjustRightInd w:val="0"/>
      <w:ind w:firstLine="720"/>
    </w:pPr>
    <w:rPr>
      <w:rFonts w:ascii="Arial" w:eastAsia="Times New Roman"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5072082">
      <w:bodyDiv w:val="1"/>
      <w:marLeft w:val="0"/>
      <w:marRight w:val="0"/>
      <w:marTop w:val="0"/>
      <w:marBottom w:val="0"/>
      <w:divBdr>
        <w:top w:val="none" w:sz="0" w:space="0" w:color="auto"/>
        <w:left w:val="none" w:sz="0" w:space="0" w:color="auto"/>
        <w:bottom w:val="none" w:sz="0" w:space="0" w:color="auto"/>
        <w:right w:val="none" w:sz="0" w:space="0" w:color="auto"/>
      </w:divBdr>
    </w:div>
    <w:div w:id="950360960">
      <w:bodyDiv w:val="1"/>
      <w:marLeft w:val="0"/>
      <w:marRight w:val="0"/>
      <w:marTop w:val="0"/>
      <w:marBottom w:val="0"/>
      <w:divBdr>
        <w:top w:val="none" w:sz="0" w:space="0" w:color="auto"/>
        <w:left w:val="none" w:sz="0" w:space="0" w:color="auto"/>
        <w:bottom w:val="none" w:sz="0" w:space="0" w:color="auto"/>
        <w:right w:val="none" w:sz="0" w:space="0" w:color="auto"/>
      </w:divBdr>
    </w:div>
    <w:div w:id="964778944">
      <w:bodyDiv w:val="1"/>
      <w:marLeft w:val="0"/>
      <w:marRight w:val="0"/>
      <w:marTop w:val="0"/>
      <w:marBottom w:val="0"/>
      <w:divBdr>
        <w:top w:val="none" w:sz="0" w:space="0" w:color="auto"/>
        <w:left w:val="none" w:sz="0" w:space="0" w:color="auto"/>
        <w:bottom w:val="none" w:sz="0" w:space="0" w:color="auto"/>
        <w:right w:val="none" w:sz="0" w:space="0" w:color="auto"/>
      </w:divBdr>
    </w:div>
    <w:div w:id="1316451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acs@amurcomsys.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3230</Words>
  <Characters>22507</Characters>
  <Application>Microsoft Office Word</Application>
  <DocSecurity>0</DocSecurity>
  <Lines>187</Lines>
  <Paragraphs>51</Paragraphs>
  <ScaleCrop>false</ScaleCrop>
  <HeadingPairs>
    <vt:vector size="2" baseType="variant">
      <vt:variant>
        <vt:lpstr>Название</vt:lpstr>
      </vt:variant>
      <vt:variant>
        <vt:i4>1</vt:i4>
      </vt:variant>
    </vt:vector>
  </HeadingPairs>
  <TitlesOfParts>
    <vt:vector size="1" baseType="lpstr">
      <vt:lpstr>Договор №</vt:lpstr>
    </vt:vector>
  </TitlesOfParts>
  <Company>ОАО "РКС"</Company>
  <LinksUpToDate>false</LinksUpToDate>
  <CharactersWithSpaces>25686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dc:title>
  <dc:creator>A.Lobishkin</dc:creator>
  <cp:lastModifiedBy>Злотников Кирилл Эдуардович</cp:lastModifiedBy>
  <cp:revision>2</cp:revision>
  <cp:lastPrinted>2018-05-24T06:20:00Z</cp:lastPrinted>
  <dcterms:created xsi:type="dcterms:W3CDTF">2018-05-29T08:22:00Z</dcterms:created>
  <dcterms:modified xsi:type="dcterms:W3CDTF">2018-05-29T08:22:00Z</dcterms:modified>
</cp:coreProperties>
</file>